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C8FA7" w14:textId="5A402079" w:rsidR="007166CE" w:rsidRDefault="00E72CC3" w:rsidP="0029287F">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692AAB9B" wp14:editId="5EC3C15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FFEB90" w14:textId="77777777" w:rsidR="00493B65" w:rsidRDefault="007166CE" w:rsidP="00493B65">
      <w:pPr>
        <w:pStyle w:val="berschrift1"/>
      </w:pPr>
      <w:r>
        <w:br w:type="page"/>
      </w:r>
      <w:r w:rsidR="00493B65">
        <w:lastRenderedPageBreak/>
        <w:t>Vorwort</w:t>
      </w:r>
    </w:p>
    <w:p w14:paraId="5CFCAA62"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64215ED8" w14:textId="77777777" w:rsidR="00F62EE2" w:rsidRDefault="00F62EE2" w:rsidP="00F62EE2">
      <w:r>
        <w:t>Dabei werden zum Teil alte Bücher überarbeitet, neue angeboten oder thematische erstellt, zum Beispiel für die christlichen Feiertage.</w:t>
      </w:r>
    </w:p>
    <w:p w14:paraId="6F407E3A" w14:textId="77777777" w:rsidR="00493B65" w:rsidRDefault="00493B65" w:rsidP="00493B65">
      <w:r>
        <w:t>Euch allen wünsche ich Gottes reichen Segen und dass Ihr für Euch interessante Texte hier findet. Für Anregungen bin ich immer dankbar.</w:t>
      </w:r>
    </w:p>
    <w:p w14:paraId="18375748" w14:textId="77777777" w:rsidR="00493B65" w:rsidRDefault="00493B65" w:rsidP="00493B65">
      <w:r>
        <w:t>Gruß &amp; Segen,</w:t>
      </w:r>
    </w:p>
    <w:p w14:paraId="1E1C2153" w14:textId="77777777" w:rsidR="007166CE" w:rsidRDefault="00493B65" w:rsidP="00493B65">
      <w:r>
        <w:t>Andreas</w:t>
      </w:r>
    </w:p>
    <w:p w14:paraId="3837418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729741" w14:textId="77777777" w:rsidR="0029287F" w:rsidRDefault="0029287F" w:rsidP="0029287F">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 xml:space="preserve">Alber, Erasmus - Der holdseligen Blumen der </w:t>
      </w:r>
      <w:proofErr w:type="spellStart"/>
      <w:r>
        <w:rPr>
          <w:rFonts w:ascii="Calibri" w:hAnsi="Calibri" w:cs="Calibri"/>
          <w:color w:val="666666"/>
        </w:rPr>
        <w:t>Treifeltigkeyt</w:t>
      </w:r>
      <w:proofErr w:type="spellEnd"/>
      <w:r>
        <w:rPr>
          <w:rFonts w:ascii="Calibri" w:hAnsi="Calibri" w:cs="Calibri"/>
          <w:color w:val="666666"/>
        </w:rPr>
        <w:t xml:space="preserve"> </w:t>
      </w:r>
      <w:proofErr w:type="spellStart"/>
      <w:r>
        <w:rPr>
          <w:rFonts w:ascii="Calibri" w:hAnsi="Calibri" w:cs="Calibri"/>
          <w:color w:val="666666"/>
        </w:rPr>
        <w:t>bedeutung</w:t>
      </w:r>
      <w:proofErr w:type="spellEnd"/>
      <w:r>
        <w:rPr>
          <w:rFonts w:ascii="Calibri" w:hAnsi="Calibri" w:cs="Calibri"/>
          <w:color w:val="666666"/>
        </w:rPr>
        <w:t xml:space="preserve">/ Nützlich </w:t>
      </w:r>
      <w:proofErr w:type="spellStart"/>
      <w:r>
        <w:rPr>
          <w:rFonts w:ascii="Calibri" w:hAnsi="Calibri" w:cs="Calibri"/>
          <w:color w:val="666666"/>
        </w:rPr>
        <w:t>zulesen</w:t>
      </w:r>
      <w:proofErr w:type="spellEnd"/>
      <w:r>
        <w:rPr>
          <w:rFonts w:ascii="Calibri" w:hAnsi="Calibri" w:cs="Calibri"/>
          <w:color w:val="666666"/>
        </w:rPr>
        <w:t>/ Gott dem Herrn zu ehren.</w:t>
      </w:r>
    </w:p>
    <w:p w14:paraId="47213BC1"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w:t>
      </w:r>
      <w:proofErr w:type="spellStart"/>
      <w:r>
        <w:rPr>
          <w:rFonts w:ascii="Calibri" w:hAnsi="Calibri" w:cs="Calibri"/>
          <w:color w:val="000000"/>
          <w:sz w:val="22"/>
          <w:szCs w:val="22"/>
        </w:rPr>
        <w:t>Edeln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Wolgebornen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Greffin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Anna/ </w:t>
      </w:r>
      <w:proofErr w:type="spellStart"/>
      <w:r>
        <w:rPr>
          <w:rFonts w:ascii="Calibri" w:hAnsi="Calibri" w:cs="Calibri"/>
          <w:color w:val="000000"/>
          <w:sz w:val="22"/>
          <w:szCs w:val="22"/>
        </w:rPr>
        <w:t>Geborne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steyn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Greffin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Mansfelt</w:t>
      </w:r>
      <w:proofErr w:type="spellEnd"/>
      <w:r>
        <w:rPr>
          <w:rFonts w:ascii="Calibri" w:hAnsi="Calibri" w:cs="Calibri"/>
          <w:color w:val="000000"/>
          <w:sz w:val="22"/>
          <w:szCs w:val="22"/>
        </w:rPr>
        <w:t xml:space="preserve">/ meiner </w:t>
      </w:r>
      <w:proofErr w:type="spellStart"/>
      <w:r>
        <w:rPr>
          <w:rFonts w:ascii="Calibri" w:hAnsi="Calibri" w:cs="Calibri"/>
          <w:color w:val="000000"/>
          <w:sz w:val="22"/>
          <w:szCs w:val="22"/>
        </w:rPr>
        <w:t>Gnedigen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Frawen</w:t>
      </w:r>
      <w:proofErr w:type="spellEnd"/>
      <w:r>
        <w:rPr>
          <w:rFonts w:ascii="Calibri" w:hAnsi="Calibri" w:cs="Calibri"/>
          <w:color w:val="000000"/>
          <w:sz w:val="22"/>
          <w:szCs w:val="22"/>
        </w:rPr>
        <w:t>.</w:t>
      </w:r>
    </w:p>
    <w:p w14:paraId="60FE3C38"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WOlgeborne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Gnedige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An alle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Gottes spüret man seine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güte</w:t>
      </w:r>
      <w:proofErr w:type="spellEnd"/>
      <w:r>
        <w:rPr>
          <w:rFonts w:ascii="Calibri" w:hAnsi="Calibri" w:cs="Calibri"/>
          <w:color w:val="000000"/>
          <w:sz w:val="22"/>
          <w:szCs w:val="22"/>
        </w:rPr>
        <w:t xml:space="preserve">/ Wie </w:t>
      </w:r>
      <w:proofErr w:type="spellStart"/>
      <w:r>
        <w:rPr>
          <w:rFonts w:ascii="Calibri" w:hAnsi="Calibri" w:cs="Calibri"/>
          <w:color w:val="000000"/>
          <w:sz w:val="22"/>
          <w:szCs w:val="22"/>
        </w:rPr>
        <w:t>hertzlich</w:t>
      </w:r>
      <w:proofErr w:type="spellEnd"/>
      <w:r>
        <w:rPr>
          <w:rFonts w:ascii="Calibri" w:hAnsi="Calibri" w:cs="Calibri"/>
          <w:color w:val="000000"/>
          <w:sz w:val="22"/>
          <w:szCs w:val="22"/>
        </w:rPr>
        <w:t xml:space="preserve"> gern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der liebe Gott alle Menschen selig haben/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ist doch </w:t>
      </w:r>
      <w:proofErr w:type="spellStart"/>
      <w:r>
        <w:rPr>
          <w:rFonts w:ascii="Calibri" w:hAnsi="Calibri" w:cs="Calibri"/>
          <w:color w:val="000000"/>
          <w:sz w:val="22"/>
          <w:szCs w:val="22"/>
        </w:rPr>
        <w:t>jha</w:t>
      </w:r>
      <w:proofErr w:type="spellEnd"/>
      <w:r>
        <w:rPr>
          <w:rFonts w:ascii="Calibri" w:hAnsi="Calibri" w:cs="Calibri"/>
          <w:color w:val="000000"/>
          <w:sz w:val="22"/>
          <w:szCs w:val="22"/>
        </w:rPr>
        <w:t xml:space="preserve"> gar sein </w:t>
      </w:r>
      <w:proofErr w:type="spellStart"/>
      <w:r>
        <w:rPr>
          <w:rFonts w:ascii="Calibri" w:hAnsi="Calibri" w:cs="Calibri"/>
          <w:color w:val="000000"/>
          <w:sz w:val="22"/>
          <w:szCs w:val="22"/>
        </w:rPr>
        <w:t>wille</w:t>
      </w:r>
      <w:proofErr w:type="spellEnd"/>
      <w:r>
        <w:rPr>
          <w:rFonts w:ascii="Calibri" w:hAnsi="Calibri" w:cs="Calibri"/>
          <w:color w:val="000000"/>
          <w:sz w:val="22"/>
          <w:szCs w:val="22"/>
        </w:rPr>
        <w:t xml:space="preserve"> nicht/ das </w:t>
      </w:r>
      <w:proofErr w:type="spellStart"/>
      <w:r>
        <w:rPr>
          <w:rFonts w:ascii="Calibri" w:hAnsi="Calibri" w:cs="Calibri"/>
          <w:color w:val="000000"/>
          <w:sz w:val="22"/>
          <w:szCs w:val="22"/>
        </w:rPr>
        <w:t>yemandt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verlorn</w:t>
      </w:r>
      <w:proofErr w:type="spellEnd"/>
      <w:r>
        <w:rPr>
          <w:rFonts w:ascii="Calibri" w:hAnsi="Calibri" w:cs="Calibri"/>
          <w:color w:val="000000"/>
          <w:sz w:val="22"/>
          <w:szCs w:val="22"/>
        </w:rPr>
        <w:t xml:space="preserve"> werde/ Wie S. Paulus sagt 1. Timo. 2 Gott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das allen Menschen </w:t>
      </w:r>
      <w:proofErr w:type="spellStart"/>
      <w:r>
        <w:rPr>
          <w:rFonts w:ascii="Calibri" w:hAnsi="Calibri" w:cs="Calibri"/>
          <w:color w:val="000000"/>
          <w:sz w:val="22"/>
          <w:szCs w:val="22"/>
        </w:rPr>
        <w:t>geholffen</w:t>
      </w:r>
      <w:proofErr w:type="spellEnd"/>
      <w:r>
        <w:rPr>
          <w:rFonts w:ascii="Calibri" w:hAnsi="Calibri" w:cs="Calibri"/>
          <w:color w:val="000000"/>
          <w:sz w:val="22"/>
          <w:szCs w:val="22"/>
        </w:rPr>
        <w:t xml:space="preserve"> werde/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zur </w:t>
      </w:r>
      <w:proofErr w:type="spellStart"/>
      <w:r>
        <w:rPr>
          <w:rFonts w:ascii="Calibri" w:hAnsi="Calibri" w:cs="Calibri"/>
          <w:color w:val="000000"/>
          <w:sz w:val="22"/>
          <w:szCs w:val="22"/>
        </w:rPr>
        <w:t>erkendtnis</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warheyt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w:t>
      </w:r>
    </w:p>
    <w:p w14:paraId="1459253C"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Dann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offenbaret sich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nicht allein durch sein </w:t>
      </w:r>
      <w:proofErr w:type="spellStart"/>
      <w:r>
        <w:rPr>
          <w:rFonts w:ascii="Calibri" w:hAnsi="Calibri" w:cs="Calibri"/>
          <w:color w:val="000000"/>
          <w:sz w:val="22"/>
          <w:szCs w:val="22"/>
        </w:rPr>
        <w:t>heyliges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durch seine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so wir </w:t>
      </w:r>
      <w:proofErr w:type="spellStart"/>
      <w:r>
        <w:rPr>
          <w:rFonts w:ascii="Calibri" w:hAnsi="Calibri" w:cs="Calibri"/>
          <w:color w:val="000000"/>
          <w:sz w:val="22"/>
          <w:szCs w:val="22"/>
        </w:rPr>
        <w:t>teglich</w:t>
      </w:r>
      <w:proofErr w:type="spellEnd"/>
      <w:r>
        <w:rPr>
          <w:rFonts w:ascii="Calibri" w:hAnsi="Calibri" w:cs="Calibri"/>
          <w:color w:val="000000"/>
          <w:sz w:val="22"/>
          <w:szCs w:val="22"/>
        </w:rPr>
        <w:t xml:space="preserve"> für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ymmerdar</w:t>
      </w:r>
      <w:proofErr w:type="spellEnd"/>
      <w:r>
        <w:rPr>
          <w:rFonts w:ascii="Calibri" w:hAnsi="Calibri" w:cs="Calibri"/>
          <w:color w:val="000000"/>
          <w:sz w:val="22"/>
          <w:szCs w:val="22"/>
        </w:rPr>
        <w:t xml:space="preserve"> brauchen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geniessen</w:t>
      </w:r>
      <w:proofErr w:type="spellEnd"/>
      <w:r>
        <w:rPr>
          <w:rFonts w:ascii="Calibri" w:hAnsi="Calibri" w:cs="Calibri"/>
          <w:color w:val="000000"/>
          <w:sz w:val="22"/>
          <w:szCs w:val="22"/>
        </w:rPr>
        <w:t>.</w:t>
      </w:r>
    </w:p>
    <w:p w14:paraId="3AF6300F"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w:t>
      </w:r>
      <w:proofErr w:type="spellStart"/>
      <w:r>
        <w:rPr>
          <w:rFonts w:ascii="Calibri" w:hAnsi="Calibri" w:cs="Calibri"/>
          <w:color w:val="000000"/>
          <w:sz w:val="22"/>
          <w:szCs w:val="22"/>
        </w:rPr>
        <w:t>weyse</w:t>
      </w:r>
      <w:proofErr w:type="spellEnd"/>
      <w:r>
        <w:rPr>
          <w:rFonts w:ascii="Calibri" w:hAnsi="Calibri" w:cs="Calibri"/>
          <w:color w:val="000000"/>
          <w:sz w:val="22"/>
          <w:szCs w:val="22"/>
        </w:rPr>
        <w:t xml:space="preserve"> König Salomon hatte aus den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einen hohen verstand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gefasset</w:t>
      </w:r>
      <w:proofErr w:type="spellEnd"/>
      <w:r>
        <w:rPr>
          <w:rFonts w:ascii="Calibri" w:hAnsi="Calibri" w:cs="Calibri"/>
          <w:color w:val="000000"/>
          <w:sz w:val="22"/>
          <w:szCs w:val="22"/>
        </w:rPr>
        <w:t xml:space="preserve">/ Wie man noch </w:t>
      </w:r>
      <w:proofErr w:type="spellStart"/>
      <w:r>
        <w:rPr>
          <w:rFonts w:ascii="Calibri" w:hAnsi="Calibri" w:cs="Calibri"/>
          <w:color w:val="000000"/>
          <w:sz w:val="22"/>
          <w:szCs w:val="22"/>
        </w:rPr>
        <w:t>sihet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seinen Sprüchen/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im ersten Buch der Könige am </w:t>
      </w:r>
      <w:proofErr w:type="spellStart"/>
      <w:r>
        <w:rPr>
          <w:rFonts w:ascii="Calibri" w:hAnsi="Calibri" w:cs="Calibri"/>
          <w:color w:val="000000"/>
          <w:sz w:val="22"/>
          <w:szCs w:val="22"/>
        </w:rPr>
        <w:t>vierdten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Capitel</w:t>
      </w:r>
      <w:proofErr w:type="spellEnd"/>
      <w:r>
        <w:rPr>
          <w:rFonts w:ascii="Calibri" w:hAnsi="Calibri" w:cs="Calibri"/>
          <w:color w:val="000000"/>
          <w:sz w:val="22"/>
          <w:szCs w:val="22"/>
        </w:rPr>
        <w:t xml:space="preserve"> stehet also geschrieben/ Salomon redet </w:t>
      </w:r>
      <w:proofErr w:type="spellStart"/>
      <w:r>
        <w:rPr>
          <w:rFonts w:ascii="Calibri" w:hAnsi="Calibri" w:cs="Calibri"/>
          <w:color w:val="000000"/>
          <w:sz w:val="22"/>
          <w:szCs w:val="22"/>
        </w:rPr>
        <w:t>drey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tausent</w:t>
      </w:r>
      <w:proofErr w:type="spellEnd"/>
      <w:r>
        <w:rPr>
          <w:rFonts w:ascii="Calibri" w:hAnsi="Calibri" w:cs="Calibri"/>
          <w:color w:val="000000"/>
          <w:sz w:val="22"/>
          <w:szCs w:val="22"/>
        </w:rPr>
        <w:t xml:space="preserve"> Sprüche/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lieder</w:t>
      </w:r>
      <w:proofErr w:type="spellEnd"/>
      <w:r>
        <w:rPr>
          <w:rFonts w:ascii="Calibri" w:hAnsi="Calibri" w:cs="Calibri"/>
          <w:color w:val="000000"/>
          <w:sz w:val="22"/>
          <w:szCs w:val="22"/>
        </w:rPr>
        <w:t xml:space="preserve"> waren </w:t>
      </w:r>
      <w:proofErr w:type="spellStart"/>
      <w:r>
        <w:rPr>
          <w:rFonts w:ascii="Calibri" w:hAnsi="Calibri" w:cs="Calibri"/>
          <w:color w:val="000000"/>
          <w:sz w:val="22"/>
          <w:szCs w:val="22"/>
        </w:rPr>
        <w:t>tausent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fünffe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er redet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Beumen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Ceder</w:t>
      </w:r>
      <w:proofErr w:type="spellEnd"/>
      <w:r>
        <w:rPr>
          <w:rFonts w:ascii="Calibri" w:hAnsi="Calibri" w:cs="Calibri"/>
          <w:color w:val="000000"/>
          <w:sz w:val="22"/>
          <w:szCs w:val="22"/>
        </w:rPr>
        <w:t xml:space="preserve"> an zu Libanon/ bis an den </w:t>
      </w:r>
      <w:proofErr w:type="spellStart"/>
      <w:r>
        <w:rPr>
          <w:rFonts w:ascii="Calibri" w:hAnsi="Calibri" w:cs="Calibri"/>
          <w:color w:val="000000"/>
          <w:sz w:val="22"/>
          <w:szCs w:val="22"/>
        </w:rPr>
        <w:t>Isop</w:t>
      </w:r>
      <w:proofErr w:type="spellEnd"/>
      <w:r>
        <w:rPr>
          <w:rFonts w:ascii="Calibri" w:hAnsi="Calibri" w:cs="Calibri"/>
          <w:color w:val="000000"/>
          <w:sz w:val="22"/>
          <w:szCs w:val="22"/>
        </w:rPr>
        <w:t xml:space="preserve"> der aufs der </w:t>
      </w:r>
      <w:proofErr w:type="spellStart"/>
      <w:r>
        <w:rPr>
          <w:rFonts w:ascii="Calibri" w:hAnsi="Calibri" w:cs="Calibri"/>
          <w:color w:val="000000"/>
          <w:sz w:val="22"/>
          <w:szCs w:val="22"/>
        </w:rPr>
        <w:t>wandt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wechst</w:t>
      </w:r>
      <w:proofErr w:type="spellEnd"/>
      <w:r>
        <w:rPr>
          <w:rFonts w:ascii="Calibri" w:hAnsi="Calibri" w:cs="Calibri"/>
          <w:color w:val="000000"/>
          <w:sz w:val="22"/>
          <w:szCs w:val="22"/>
        </w:rPr>
        <w:t xml:space="preserve">/ Auch redet er von </w:t>
      </w:r>
      <w:proofErr w:type="spellStart"/>
      <w:r>
        <w:rPr>
          <w:rFonts w:ascii="Calibri" w:hAnsi="Calibri" w:cs="Calibri"/>
          <w:color w:val="000000"/>
          <w:sz w:val="22"/>
          <w:szCs w:val="22"/>
        </w:rPr>
        <w:t>vihe</w:t>
      </w:r>
      <w:proofErr w:type="spellEnd"/>
      <w:r>
        <w:rPr>
          <w:rFonts w:ascii="Calibri" w:hAnsi="Calibri" w:cs="Calibri"/>
          <w:color w:val="000000"/>
          <w:sz w:val="22"/>
          <w:szCs w:val="22"/>
        </w:rPr>
        <w:t xml:space="preserve">/ Von Vögeln/ Von </w:t>
      </w:r>
      <w:proofErr w:type="spellStart"/>
      <w:r>
        <w:rPr>
          <w:rFonts w:ascii="Calibri" w:hAnsi="Calibri" w:cs="Calibri"/>
          <w:color w:val="000000"/>
          <w:sz w:val="22"/>
          <w:szCs w:val="22"/>
        </w:rPr>
        <w:t>gewürme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Fischen/ Dann derselben </w:t>
      </w:r>
      <w:proofErr w:type="spellStart"/>
      <w:r>
        <w:rPr>
          <w:rFonts w:ascii="Calibri" w:hAnsi="Calibri" w:cs="Calibri"/>
          <w:color w:val="000000"/>
          <w:sz w:val="22"/>
          <w:szCs w:val="22"/>
        </w:rPr>
        <w:t>natur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kreffte</w:t>
      </w:r>
      <w:proofErr w:type="spellEnd"/>
      <w:r>
        <w:rPr>
          <w:rFonts w:ascii="Calibri" w:hAnsi="Calibri" w:cs="Calibri"/>
          <w:color w:val="000000"/>
          <w:sz w:val="22"/>
          <w:szCs w:val="22"/>
        </w:rPr>
        <w:t xml:space="preserve"> hat er mit Gottes Reich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andern nützlichen dingen können </w:t>
      </w:r>
      <w:proofErr w:type="spellStart"/>
      <w:r>
        <w:rPr>
          <w:rFonts w:ascii="Calibri" w:hAnsi="Calibri" w:cs="Calibri"/>
          <w:color w:val="000000"/>
          <w:sz w:val="22"/>
          <w:szCs w:val="22"/>
        </w:rPr>
        <w:t>vergleychen</w:t>
      </w:r>
      <w:proofErr w:type="spellEnd"/>
      <w:r>
        <w:rPr>
          <w:rFonts w:ascii="Calibri" w:hAnsi="Calibri" w:cs="Calibri"/>
          <w:color w:val="000000"/>
          <w:sz w:val="22"/>
          <w:szCs w:val="22"/>
        </w:rPr>
        <w:t>/ Wie seine Sprüche noch zeugen.</w:t>
      </w:r>
    </w:p>
    <w:p w14:paraId="119E914F"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liebe Elias von </w:t>
      </w:r>
      <w:proofErr w:type="spellStart"/>
      <w:r>
        <w:rPr>
          <w:rFonts w:ascii="Calibri" w:hAnsi="Calibri" w:cs="Calibri"/>
          <w:color w:val="000000"/>
          <w:sz w:val="22"/>
          <w:szCs w:val="22"/>
        </w:rPr>
        <w:t>Mansfelt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D. Martinus/ der treffliche Prophet/ pflegt auch Gott den Herrn in </w:t>
      </w:r>
      <w:proofErr w:type="spellStart"/>
      <w:r>
        <w:rPr>
          <w:rFonts w:ascii="Calibri" w:hAnsi="Calibri" w:cs="Calibri"/>
          <w:color w:val="000000"/>
          <w:sz w:val="22"/>
          <w:szCs w:val="22"/>
        </w:rPr>
        <w:t>seynen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zusuchen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fandt</w:t>
      </w:r>
      <w:proofErr w:type="spellEnd"/>
      <w:r>
        <w:rPr>
          <w:rFonts w:ascii="Calibri" w:hAnsi="Calibri" w:cs="Calibri"/>
          <w:color w:val="000000"/>
          <w:sz w:val="22"/>
          <w:szCs w:val="22"/>
        </w:rPr>
        <w:t xml:space="preserve"> viel schöner </w:t>
      </w:r>
      <w:proofErr w:type="spellStart"/>
      <w:r>
        <w:rPr>
          <w:rFonts w:ascii="Calibri" w:hAnsi="Calibri" w:cs="Calibri"/>
          <w:color w:val="000000"/>
          <w:sz w:val="22"/>
          <w:szCs w:val="22"/>
        </w:rPr>
        <w:t>bedeutung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gleichnisse</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gantze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Schrifft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erkennen/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sie auch so voller Gleichnis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hat sein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durch </w:t>
      </w:r>
      <w:proofErr w:type="spellStart"/>
      <w:r>
        <w:rPr>
          <w:rFonts w:ascii="Calibri" w:hAnsi="Calibri" w:cs="Calibri"/>
          <w:color w:val="000000"/>
          <w:sz w:val="22"/>
          <w:szCs w:val="22"/>
        </w:rPr>
        <w:t>gleichnisse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geleret</w:t>
      </w:r>
      <w:proofErr w:type="spellEnd"/>
      <w:r>
        <w:rPr>
          <w:rFonts w:ascii="Calibri" w:hAnsi="Calibri" w:cs="Calibri"/>
          <w:color w:val="000000"/>
          <w:sz w:val="22"/>
          <w:szCs w:val="22"/>
        </w:rPr>
        <w:t xml:space="preserve">/ Der hohe </w:t>
      </w:r>
      <w:proofErr w:type="spellStart"/>
      <w:r>
        <w:rPr>
          <w:rFonts w:ascii="Calibri" w:hAnsi="Calibri" w:cs="Calibri"/>
          <w:color w:val="000000"/>
          <w:sz w:val="22"/>
          <w:szCs w:val="22"/>
        </w:rPr>
        <w:t>Artickel</w:t>
      </w:r>
      <w:proofErr w:type="spellEnd"/>
      <w:r>
        <w:rPr>
          <w:rFonts w:ascii="Calibri" w:hAnsi="Calibri" w:cs="Calibri"/>
          <w:color w:val="000000"/>
          <w:sz w:val="22"/>
          <w:szCs w:val="22"/>
        </w:rPr>
        <w:t xml:space="preserve">/ Von der </w:t>
      </w:r>
      <w:proofErr w:type="spellStart"/>
      <w:r>
        <w:rPr>
          <w:rFonts w:ascii="Calibri" w:hAnsi="Calibri" w:cs="Calibri"/>
          <w:color w:val="000000"/>
          <w:sz w:val="22"/>
          <w:szCs w:val="22"/>
        </w:rPr>
        <w:t>Todten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vfferstehung</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vielen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fürgebildet</w:t>
      </w:r>
      <w:proofErr w:type="spellEnd"/>
      <w:r>
        <w:rPr>
          <w:rFonts w:ascii="Calibri" w:hAnsi="Calibri" w:cs="Calibri"/>
          <w:color w:val="000000"/>
          <w:sz w:val="22"/>
          <w:szCs w:val="22"/>
        </w:rPr>
        <w:t>.</w:t>
      </w:r>
    </w:p>
    <w:p w14:paraId="0B393FB8"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hat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sein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liebe gegen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nicht allein in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Eltern/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in den </w:t>
      </w:r>
      <w:proofErr w:type="spellStart"/>
      <w:r>
        <w:rPr>
          <w:rFonts w:ascii="Calibri" w:hAnsi="Calibri" w:cs="Calibri"/>
          <w:color w:val="000000"/>
          <w:sz w:val="22"/>
          <w:szCs w:val="22"/>
        </w:rPr>
        <w:t>vnuernü+nfftigen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Thiern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fürgemalet</w:t>
      </w:r>
      <w:proofErr w:type="spellEnd"/>
      <w:r>
        <w:rPr>
          <w:rFonts w:ascii="Calibri" w:hAnsi="Calibri" w:cs="Calibri"/>
          <w:color w:val="000000"/>
          <w:sz w:val="22"/>
          <w:szCs w:val="22"/>
        </w:rPr>
        <w:t>.</w:t>
      </w:r>
    </w:p>
    <w:p w14:paraId="2E4E3C47"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Vnsers</w:t>
      </w:r>
      <w:proofErr w:type="spellEnd"/>
      <w:r>
        <w:rPr>
          <w:rFonts w:ascii="Calibri" w:hAnsi="Calibri" w:cs="Calibri"/>
          <w:color w:val="000000"/>
          <w:sz w:val="22"/>
          <w:szCs w:val="22"/>
        </w:rPr>
        <w:t xml:space="preserve"> Herr Christi </w:t>
      </w:r>
      <w:proofErr w:type="spellStart"/>
      <w:r>
        <w:rPr>
          <w:rFonts w:ascii="Calibri" w:hAnsi="Calibri" w:cs="Calibri"/>
          <w:color w:val="000000"/>
          <w:sz w:val="22"/>
          <w:szCs w:val="22"/>
        </w:rPr>
        <w:t>Blutuergiessen</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im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fürgeschrieben</w:t>
      </w:r>
      <w:proofErr w:type="spellEnd"/>
      <w:r>
        <w:rPr>
          <w:rFonts w:ascii="Calibri" w:hAnsi="Calibri" w:cs="Calibri"/>
          <w:color w:val="000000"/>
          <w:sz w:val="22"/>
          <w:szCs w:val="22"/>
        </w:rPr>
        <w:t xml:space="preserve">/ Das ist ein </w:t>
      </w:r>
      <w:proofErr w:type="spellStart"/>
      <w:r>
        <w:rPr>
          <w:rFonts w:ascii="Calibri" w:hAnsi="Calibri" w:cs="Calibri"/>
          <w:color w:val="000000"/>
          <w:sz w:val="22"/>
          <w:szCs w:val="22"/>
        </w:rPr>
        <w:t>vogel</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Egypten</w:t>
      </w:r>
      <w:proofErr w:type="spellEnd"/>
      <w:r>
        <w:rPr>
          <w:rFonts w:ascii="Calibri" w:hAnsi="Calibri" w:cs="Calibri"/>
          <w:color w:val="000000"/>
          <w:sz w:val="22"/>
          <w:szCs w:val="22"/>
        </w:rPr>
        <w:t xml:space="preserve">/ dem sind die Schlangen feind/ Wann nun der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ausfleugt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die Schlangen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erwürgen ihm seine Jungen/ Wann der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wider </w:t>
      </w:r>
      <w:proofErr w:type="spellStart"/>
      <w:r>
        <w:rPr>
          <w:rFonts w:ascii="Calibri" w:hAnsi="Calibri" w:cs="Calibri"/>
          <w:color w:val="000000"/>
          <w:sz w:val="22"/>
          <w:szCs w:val="22"/>
        </w:rPr>
        <w:t>kümpt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sind seine Jungen </w:t>
      </w:r>
      <w:proofErr w:type="spellStart"/>
      <w:r>
        <w:rPr>
          <w:rFonts w:ascii="Calibri" w:hAnsi="Calibri" w:cs="Calibri"/>
          <w:color w:val="000000"/>
          <w:sz w:val="22"/>
          <w:szCs w:val="22"/>
        </w:rPr>
        <w:t>todt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tregt</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leyd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jhnen</w:t>
      </w:r>
      <w:proofErr w:type="spellEnd"/>
      <w:r>
        <w:rPr>
          <w:rFonts w:ascii="Calibri" w:hAnsi="Calibri" w:cs="Calibri"/>
          <w:color w:val="000000"/>
          <w:sz w:val="22"/>
          <w:szCs w:val="22"/>
        </w:rPr>
        <w:t xml:space="preserve"> bis an dritten tag/ Als dann </w:t>
      </w:r>
      <w:proofErr w:type="spellStart"/>
      <w:r>
        <w:rPr>
          <w:rFonts w:ascii="Calibri" w:hAnsi="Calibri" w:cs="Calibri"/>
          <w:color w:val="000000"/>
          <w:sz w:val="22"/>
          <w:szCs w:val="22"/>
        </w:rPr>
        <w:t>picker</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selbst ein loch in die </w:t>
      </w:r>
      <w:proofErr w:type="spellStart"/>
      <w:r>
        <w:rPr>
          <w:rFonts w:ascii="Calibri" w:hAnsi="Calibri" w:cs="Calibri"/>
          <w:color w:val="000000"/>
          <w:sz w:val="22"/>
          <w:szCs w:val="22"/>
        </w:rPr>
        <w:t>brust</w:t>
      </w:r>
      <w:proofErr w:type="spellEnd"/>
      <w:r>
        <w:rPr>
          <w:rFonts w:ascii="Calibri" w:hAnsi="Calibri" w:cs="Calibri"/>
          <w:color w:val="000000"/>
          <w:sz w:val="22"/>
          <w:szCs w:val="22"/>
        </w:rPr>
        <w:t xml:space="preserve">/ das das </w:t>
      </w:r>
      <w:proofErr w:type="spellStart"/>
      <w:r>
        <w:rPr>
          <w:rFonts w:ascii="Calibri" w:hAnsi="Calibri" w:cs="Calibri"/>
          <w:color w:val="000000"/>
          <w:sz w:val="22"/>
          <w:szCs w:val="22"/>
        </w:rPr>
        <w:t>blut</w:t>
      </w:r>
      <w:proofErr w:type="spellEnd"/>
      <w:r>
        <w:rPr>
          <w:rFonts w:ascii="Calibri" w:hAnsi="Calibri" w:cs="Calibri"/>
          <w:color w:val="000000"/>
          <w:sz w:val="22"/>
          <w:szCs w:val="22"/>
        </w:rPr>
        <w:t xml:space="preserve"> heraus </w:t>
      </w:r>
      <w:proofErr w:type="spellStart"/>
      <w:r>
        <w:rPr>
          <w:rFonts w:ascii="Calibri" w:hAnsi="Calibri" w:cs="Calibri"/>
          <w:color w:val="000000"/>
          <w:sz w:val="22"/>
          <w:szCs w:val="22"/>
        </w:rPr>
        <w:t>sprützt</w:t>
      </w:r>
      <w:proofErr w:type="spellEnd"/>
      <w:r>
        <w:rPr>
          <w:rFonts w:ascii="Calibri" w:hAnsi="Calibri" w:cs="Calibri"/>
          <w:color w:val="000000"/>
          <w:sz w:val="22"/>
          <w:szCs w:val="22"/>
        </w:rPr>
        <w:t xml:space="preserve">/ damit besprengt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begeust</w:t>
      </w:r>
      <w:proofErr w:type="spellEnd"/>
      <w:r>
        <w:rPr>
          <w:rFonts w:ascii="Calibri" w:hAnsi="Calibri" w:cs="Calibri"/>
          <w:color w:val="000000"/>
          <w:sz w:val="22"/>
          <w:szCs w:val="22"/>
        </w:rPr>
        <w:t xml:space="preserve"> er seine Jungen/ so werden sie </w:t>
      </w:r>
      <w:proofErr w:type="spellStart"/>
      <w:r>
        <w:rPr>
          <w:rFonts w:ascii="Calibri" w:hAnsi="Calibri" w:cs="Calibri"/>
          <w:color w:val="000000"/>
          <w:sz w:val="22"/>
          <w:szCs w:val="22"/>
        </w:rPr>
        <w:t>widder</w:t>
      </w:r>
      <w:proofErr w:type="spellEnd"/>
      <w:r>
        <w:rPr>
          <w:rFonts w:ascii="Calibri" w:hAnsi="Calibri" w:cs="Calibri"/>
          <w:color w:val="000000"/>
          <w:sz w:val="22"/>
          <w:szCs w:val="22"/>
        </w:rPr>
        <w:t xml:space="preserve"> lebendig.</w:t>
      </w:r>
    </w:p>
    <w:p w14:paraId="0A6B3FBF"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Ist das nicht ein schön bilde der liebe </w:t>
      </w:r>
      <w:proofErr w:type="spellStart"/>
      <w:r>
        <w:rPr>
          <w:rFonts w:ascii="Calibri" w:hAnsi="Calibri" w:cs="Calibri"/>
          <w:color w:val="000000"/>
          <w:sz w:val="22"/>
          <w:szCs w:val="22"/>
        </w:rPr>
        <w:t>vnsers</w:t>
      </w:r>
      <w:proofErr w:type="spellEnd"/>
      <w:r>
        <w:rPr>
          <w:rFonts w:ascii="Calibri" w:hAnsi="Calibri" w:cs="Calibri"/>
          <w:color w:val="000000"/>
          <w:sz w:val="22"/>
          <w:szCs w:val="22"/>
        </w:rPr>
        <w:t xml:space="preserve"> Herren Christi gegen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Die wir durch die </w:t>
      </w:r>
      <w:proofErr w:type="spellStart"/>
      <w:r>
        <w:rPr>
          <w:rFonts w:ascii="Calibri" w:hAnsi="Calibri" w:cs="Calibri"/>
          <w:color w:val="000000"/>
          <w:sz w:val="22"/>
          <w:szCs w:val="22"/>
        </w:rPr>
        <w:t>Hellische</w:t>
      </w:r>
      <w:proofErr w:type="spellEnd"/>
      <w:r>
        <w:rPr>
          <w:rFonts w:ascii="Calibri" w:hAnsi="Calibri" w:cs="Calibri"/>
          <w:color w:val="000000"/>
          <w:sz w:val="22"/>
          <w:szCs w:val="22"/>
        </w:rPr>
        <w:t xml:space="preserve"> Schlangen erwürget sind.</w:t>
      </w:r>
    </w:p>
    <w:p w14:paraId="4F792E98"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haben auch etliche Fürsten ein </w:t>
      </w:r>
      <w:proofErr w:type="spellStart"/>
      <w:r>
        <w:rPr>
          <w:rFonts w:ascii="Calibri" w:hAnsi="Calibri" w:cs="Calibri"/>
          <w:color w:val="000000"/>
          <w:sz w:val="22"/>
          <w:szCs w:val="22"/>
        </w:rPr>
        <w:t>Pellican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jrem</w:t>
      </w:r>
      <w:proofErr w:type="spellEnd"/>
      <w:r>
        <w:rPr>
          <w:rFonts w:ascii="Calibri" w:hAnsi="Calibri" w:cs="Calibri"/>
          <w:color w:val="000000"/>
          <w:sz w:val="22"/>
          <w:szCs w:val="22"/>
        </w:rPr>
        <w:t xml:space="preserve"> Wappen/ zu bedeuten die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liebe gegen </w:t>
      </w:r>
      <w:proofErr w:type="spellStart"/>
      <w:r>
        <w:rPr>
          <w:rFonts w:ascii="Calibri" w:hAnsi="Calibri" w:cs="Calibri"/>
          <w:color w:val="000000"/>
          <w:sz w:val="22"/>
          <w:szCs w:val="22"/>
        </w:rPr>
        <w:t>jhren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vntersassen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auch Herrn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Fürsten von alters her/ Vetter des Vaterlands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werden/ Aber </w:t>
      </w:r>
      <w:proofErr w:type="spellStart"/>
      <w:r>
        <w:rPr>
          <w:rFonts w:ascii="Calibri" w:hAnsi="Calibri" w:cs="Calibri"/>
          <w:color w:val="000000"/>
          <w:sz w:val="22"/>
          <w:szCs w:val="22"/>
        </w:rPr>
        <w:t>ytzt</w:t>
      </w:r>
      <w:proofErr w:type="spellEnd"/>
      <w:r>
        <w:rPr>
          <w:rFonts w:ascii="Calibri" w:hAnsi="Calibri" w:cs="Calibri"/>
          <w:color w:val="000000"/>
          <w:sz w:val="22"/>
          <w:szCs w:val="22"/>
        </w:rPr>
        <w:t xml:space="preserve"> halten sich etliche also/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sie </w:t>
      </w:r>
      <w:proofErr w:type="spellStart"/>
      <w:r>
        <w:rPr>
          <w:rFonts w:ascii="Calibri" w:hAnsi="Calibri" w:cs="Calibri"/>
          <w:color w:val="000000"/>
          <w:sz w:val="22"/>
          <w:szCs w:val="22"/>
        </w:rPr>
        <w:t>verhehrer</w:t>
      </w:r>
      <w:proofErr w:type="spellEnd"/>
      <w:r>
        <w:rPr>
          <w:rFonts w:ascii="Calibri" w:hAnsi="Calibri" w:cs="Calibri"/>
          <w:color w:val="000000"/>
          <w:sz w:val="22"/>
          <w:szCs w:val="22"/>
        </w:rPr>
        <w:t xml:space="preserve"> des Vaterlands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für Gott verklagt werden/ dann es ist an der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ende/ da die </w:t>
      </w:r>
      <w:proofErr w:type="spellStart"/>
      <w:r>
        <w:rPr>
          <w:rFonts w:ascii="Calibri" w:hAnsi="Calibri" w:cs="Calibri"/>
          <w:color w:val="000000"/>
          <w:sz w:val="22"/>
          <w:szCs w:val="22"/>
        </w:rPr>
        <w:t>vngerechtigkeyt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vberhand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liebe </w:t>
      </w:r>
      <w:proofErr w:type="spellStart"/>
      <w:r>
        <w:rPr>
          <w:rFonts w:ascii="Calibri" w:hAnsi="Calibri" w:cs="Calibri"/>
          <w:color w:val="000000"/>
          <w:sz w:val="22"/>
          <w:szCs w:val="22"/>
        </w:rPr>
        <w:t>erkalt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keyn</w:t>
      </w:r>
      <w:proofErr w:type="spellEnd"/>
      <w:r>
        <w:rPr>
          <w:rFonts w:ascii="Calibri" w:hAnsi="Calibri" w:cs="Calibri"/>
          <w:color w:val="000000"/>
          <w:sz w:val="22"/>
          <w:szCs w:val="22"/>
        </w:rPr>
        <w:t xml:space="preserve"> Glaub mehr ist/ Math. 24. Luce. 18. Daniel 8.</w:t>
      </w:r>
    </w:p>
    <w:p w14:paraId="76FD5D80"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sind feine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wolgefellige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wann man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also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sucht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preyset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auch der Prophet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König </w:t>
      </w:r>
      <w:proofErr w:type="spellStart"/>
      <w:r>
        <w:rPr>
          <w:rFonts w:ascii="Calibri" w:hAnsi="Calibri" w:cs="Calibri"/>
          <w:color w:val="000000"/>
          <w:sz w:val="22"/>
          <w:szCs w:val="22"/>
        </w:rPr>
        <w:t>Dauid</w:t>
      </w:r>
      <w:proofErr w:type="spellEnd"/>
      <w:r>
        <w:rPr>
          <w:rFonts w:ascii="Calibri" w:hAnsi="Calibri" w:cs="Calibri"/>
          <w:color w:val="000000"/>
          <w:sz w:val="22"/>
          <w:szCs w:val="22"/>
        </w:rPr>
        <w:t xml:space="preserve">/ als er im </w:t>
      </w:r>
      <w:proofErr w:type="spellStart"/>
      <w:r>
        <w:rPr>
          <w:rFonts w:ascii="Calibri" w:hAnsi="Calibri" w:cs="Calibri"/>
          <w:color w:val="000000"/>
          <w:sz w:val="22"/>
          <w:szCs w:val="22"/>
        </w:rPr>
        <w:t>neunzehenden</w:t>
      </w:r>
      <w:proofErr w:type="spellEnd"/>
      <w:r>
        <w:rPr>
          <w:rFonts w:ascii="Calibri" w:hAnsi="Calibri" w:cs="Calibri"/>
          <w:color w:val="000000"/>
          <w:sz w:val="22"/>
          <w:szCs w:val="22"/>
        </w:rPr>
        <w:t xml:space="preserve"> Psalm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Christum/ mit der Sonnen/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die Apostel mit den </w:t>
      </w:r>
      <w:proofErr w:type="spellStart"/>
      <w:r>
        <w:rPr>
          <w:rFonts w:ascii="Calibri" w:hAnsi="Calibri" w:cs="Calibri"/>
          <w:color w:val="000000"/>
          <w:sz w:val="22"/>
          <w:szCs w:val="22"/>
        </w:rPr>
        <w:t>hymeln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verglychen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hehrligkeyt</w:t>
      </w:r>
      <w:proofErr w:type="spellEnd"/>
      <w:r>
        <w:rPr>
          <w:rFonts w:ascii="Calibri" w:hAnsi="Calibri" w:cs="Calibri"/>
          <w:color w:val="000000"/>
          <w:sz w:val="22"/>
          <w:szCs w:val="22"/>
        </w:rPr>
        <w:t xml:space="preserve"> Gottes hoch </w:t>
      </w:r>
      <w:proofErr w:type="spellStart"/>
      <w:r>
        <w:rPr>
          <w:rFonts w:ascii="Calibri" w:hAnsi="Calibri" w:cs="Calibri"/>
          <w:color w:val="000000"/>
          <w:sz w:val="22"/>
          <w:szCs w:val="22"/>
        </w:rPr>
        <w:t>gepreyset</w:t>
      </w:r>
      <w:proofErr w:type="spellEnd"/>
      <w:r>
        <w:rPr>
          <w:rFonts w:ascii="Calibri" w:hAnsi="Calibri" w:cs="Calibri"/>
          <w:color w:val="000000"/>
          <w:sz w:val="22"/>
          <w:szCs w:val="22"/>
        </w:rPr>
        <w:t xml:space="preserve"> hat/ bittet er am Ende desselben Psalmes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er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solche rede seines </w:t>
      </w:r>
      <w:proofErr w:type="spellStart"/>
      <w:r>
        <w:rPr>
          <w:rFonts w:ascii="Calibri" w:hAnsi="Calibri" w:cs="Calibri"/>
          <w:color w:val="000000"/>
          <w:sz w:val="22"/>
          <w:szCs w:val="22"/>
        </w:rPr>
        <w:t>mundes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gespreche</w:t>
      </w:r>
      <w:proofErr w:type="spellEnd"/>
      <w:r>
        <w:rPr>
          <w:rFonts w:ascii="Calibri" w:hAnsi="Calibri" w:cs="Calibri"/>
          <w:color w:val="000000"/>
          <w:sz w:val="22"/>
          <w:szCs w:val="22"/>
        </w:rPr>
        <w:t xml:space="preserve"> seines </w:t>
      </w:r>
      <w:proofErr w:type="spellStart"/>
      <w:r>
        <w:rPr>
          <w:rFonts w:ascii="Calibri" w:hAnsi="Calibri" w:cs="Calibri"/>
          <w:color w:val="000000"/>
          <w:sz w:val="22"/>
          <w:szCs w:val="22"/>
        </w:rPr>
        <w:t>hertzen</w:t>
      </w:r>
      <w:proofErr w:type="spellEnd"/>
      <w:r>
        <w:rPr>
          <w:rFonts w:ascii="Calibri" w:hAnsi="Calibri" w:cs="Calibri"/>
          <w:color w:val="000000"/>
          <w:sz w:val="22"/>
          <w:szCs w:val="22"/>
        </w:rPr>
        <w:t xml:space="preserve"> lassen </w:t>
      </w:r>
      <w:proofErr w:type="spellStart"/>
      <w:r>
        <w:rPr>
          <w:rFonts w:ascii="Calibri" w:hAnsi="Calibri" w:cs="Calibri"/>
          <w:color w:val="000000"/>
          <w:sz w:val="22"/>
          <w:szCs w:val="22"/>
        </w:rPr>
        <w:t>wolgefaln</w:t>
      </w:r>
      <w:proofErr w:type="spellEnd"/>
      <w:r>
        <w:rPr>
          <w:rFonts w:ascii="Calibri" w:hAnsi="Calibri" w:cs="Calibri"/>
          <w:color w:val="000000"/>
          <w:sz w:val="22"/>
          <w:szCs w:val="22"/>
        </w:rPr>
        <w:t xml:space="preserve">. Desgleichen/ als er im 104. Psalm/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manchfeltige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gepreyset</w:t>
      </w:r>
      <w:proofErr w:type="spellEnd"/>
      <w:r>
        <w:rPr>
          <w:rFonts w:ascii="Calibri" w:hAnsi="Calibri" w:cs="Calibri"/>
          <w:color w:val="000000"/>
          <w:sz w:val="22"/>
          <w:szCs w:val="22"/>
        </w:rPr>
        <w:t xml:space="preserve"> hatte/ spricht er am ende des Psalmen/ Ich will dem Herrn singen mein </w:t>
      </w:r>
      <w:proofErr w:type="spellStart"/>
      <w:r>
        <w:rPr>
          <w:rFonts w:ascii="Calibri" w:hAnsi="Calibri" w:cs="Calibri"/>
          <w:color w:val="000000"/>
          <w:sz w:val="22"/>
          <w:szCs w:val="22"/>
        </w:rPr>
        <w:t>lebenlang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meinen Gott loben so lang ich bin/ Meine rede müsse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wolgefaln</w:t>
      </w:r>
      <w:proofErr w:type="spellEnd"/>
      <w:r>
        <w:rPr>
          <w:rFonts w:ascii="Calibri" w:hAnsi="Calibri" w:cs="Calibri"/>
          <w:color w:val="000000"/>
          <w:sz w:val="22"/>
          <w:szCs w:val="22"/>
        </w:rPr>
        <w:t xml:space="preserve">/ Ich </w:t>
      </w:r>
      <w:proofErr w:type="spellStart"/>
      <w:r>
        <w:rPr>
          <w:rFonts w:ascii="Calibri" w:hAnsi="Calibri" w:cs="Calibri"/>
          <w:color w:val="000000"/>
          <w:sz w:val="22"/>
          <w:szCs w:val="22"/>
        </w:rPr>
        <w:t>frewe</w:t>
      </w:r>
      <w:proofErr w:type="spellEnd"/>
      <w:r>
        <w:rPr>
          <w:rFonts w:ascii="Calibri" w:hAnsi="Calibri" w:cs="Calibri"/>
          <w:color w:val="000000"/>
          <w:sz w:val="22"/>
          <w:szCs w:val="22"/>
        </w:rPr>
        <w:t xml:space="preserve"> mich des Herrn/ Als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der Prophet sagen/ On </w:t>
      </w:r>
      <w:proofErr w:type="spellStart"/>
      <w:r>
        <w:rPr>
          <w:rFonts w:ascii="Calibri" w:hAnsi="Calibri" w:cs="Calibri"/>
          <w:color w:val="000000"/>
          <w:sz w:val="22"/>
          <w:szCs w:val="22"/>
        </w:rPr>
        <w:t>zweyffel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gefaln</w:t>
      </w:r>
      <w:proofErr w:type="spellEnd"/>
      <w:r>
        <w:rPr>
          <w:rFonts w:ascii="Calibri" w:hAnsi="Calibri" w:cs="Calibri"/>
          <w:color w:val="000000"/>
          <w:sz w:val="22"/>
          <w:szCs w:val="22"/>
        </w:rPr>
        <w:t xml:space="preserve"> dir solche rede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w:t>
      </w:r>
      <w:proofErr w:type="spellEnd"/>
      <w:r>
        <w:rPr>
          <w:rFonts w:ascii="Calibri" w:hAnsi="Calibri" w:cs="Calibri"/>
          <w:color w:val="000000"/>
          <w:sz w:val="22"/>
          <w:szCs w:val="22"/>
        </w:rPr>
        <w:t>.</w:t>
      </w:r>
    </w:p>
    <w:p w14:paraId="70F8E0FF"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w:t>
      </w:r>
      <w:proofErr w:type="spellStart"/>
      <w:r>
        <w:rPr>
          <w:rFonts w:ascii="Calibri" w:hAnsi="Calibri" w:cs="Calibri"/>
          <w:color w:val="000000"/>
          <w:sz w:val="22"/>
          <w:szCs w:val="22"/>
        </w:rPr>
        <w:t>preyset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Ehliche</w:t>
      </w:r>
      <w:proofErr w:type="spellEnd"/>
      <w:r>
        <w:rPr>
          <w:rFonts w:ascii="Calibri" w:hAnsi="Calibri" w:cs="Calibri"/>
          <w:color w:val="000000"/>
          <w:sz w:val="22"/>
          <w:szCs w:val="22"/>
        </w:rPr>
        <w:t xml:space="preserve"> leben/ als sein </w:t>
      </w:r>
      <w:proofErr w:type="spellStart"/>
      <w:r>
        <w:rPr>
          <w:rFonts w:ascii="Calibri" w:hAnsi="Calibri" w:cs="Calibri"/>
          <w:color w:val="000000"/>
          <w:sz w:val="22"/>
          <w:szCs w:val="22"/>
        </w:rPr>
        <w:t>geschöpff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vielen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welchs</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Babst</w:t>
      </w:r>
      <w:proofErr w:type="spellEnd"/>
      <w:r>
        <w:rPr>
          <w:rFonts w:ascii="Calibri" w:hAnsi="Calibri" w:cs="Calibri"/>
          <w:color w:val="000000"/>
          <w:sz w:val="22"/>
          <w:szCs w:val="22"/>
        </w:rPr>
        <w:t xml:space="preserve">/ als einen </w:t>
      </w:r>
      <w:proofErr w:type="spellStart"/>
      <w:r>
        <w:rPr>
          <w:rFonts w:ascii="Calibri" w:hAnsi="Calibri" w:cs="Calibri"/>
          <w:color w:val="000000"/>
          <w:sz w:val="22"/>
          <w:szCs w:val="22"/>
        </w:rPr>
        <w:t>Ehefeindt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Ehschender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verdriessen</w:t>
      </w:r>
      <w:proofErr w:type="spellEnd"/>
      <w:r>
        <w:rPr>
          <w:rFonts w:ascii="Calibri" w:hAnsi="Calibri" w:cs="Calibri"/>
          <w:color w:val="000000"/>
          <w:sz w:val="22"/>
          <w:szCs w:val="22"/>
        </w:rPr>
        <w:t xml:space="preserve"> mag.</w:t>
      </w:r>
    </w:p>
    <w:p w14:paraId="16DC8D40"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den </w:t>
      </w:r>
      <w:proofErr w:type="spellStart"/>
      <w:r>
        <w:rPr>
          <w:rFonts w:ascii="Calibri" w:hAnsi="Calibri" w:cs="Calibri"/>
          <w:color w:val="000000"/>
          <w:sz w:val="22"/>
          <w:szCs w:val="22"/>
        </w:rPr>
        <w:t>beumen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kreutern</w:t>
      </w:r>
      <w:proofErr w:type="spellEnd"/>
      <w:r>
        <w:rPr>
          <w:rFonts w:ascii="Calibri" w:hAnsi="Calibri" w:cs="Calibri"/>
          <w:color w:val="000000"/>
          <w:sz w:val="22"/>
          <w:szCs w:val="22"/>
        </w:rPr>
        <w:t xml:space="preserve"> sind </w:t>
      </w:r>
      <w:proofErr w:type="spellStart"/>
      <w:r>
        <w:rPr>
          <w:rFonts w:ascii="Calibri" w:hAnsi="Calibri" w:cs="Calibri"/>
          <w:color w:val="000000"/>
          <w:sz w:val="22"/>
          <w:szCs w:val="22"/>
        </w:rPr>
        <w:t>Menlin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wann sie </w:t>
      </w:r>
      <w:proofErr w:type="spellStart"/>
      <w:r>
        <w:rPr>
          <w:rFonts w:ascii="Calibri" w:hAnsi="Calibri" w:cs="Calibri"/>
          <w:color w:val="000000"/>
          <w:sz w:val="22"/>
          <w:szCs w:val="22"/>
        </w:rPr>
        <w:t>beyeinander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stehn</w:t>
      </w:r>
      <w:proofErr w:type="spellEnd"/>
      <w:r>
        <w:rPr>
          <w:rFonts w:ascii="Calibri" w:hAnsi="Calibri" w:cs="Calibri"/>
          <w:color w:val="000000"/>
          <w:sz w:val="22"/>
          <w:szCs w:val="22"/>
        </w:rPr>
        <w:t xml:space="preserve">/ so wachsen sie </w:t>
      </w:r>
      <w:proofErr w:type="spellStart"/>
      <w:r>
        <w:rPr>
          <w:rFonts w:ascii="Calibri" w:hAnsi="Calibri" w:cs="Calibri"/>
          <w:color w:val="000000"/>
          <w:sz w:val="22"/>
          <w:szCs w:val="22"/>
        </w:rPr>
        <w:t>dester</w:t>
      </w:r>
      <w:proofErr w:type="spellEnd"/>
      <w:r>
        <w:rPr>
          <w:rFonts w:ascii="Calibri" w:hAnsi="Calibri" w:cs="Calibri"/>
          <w:color w:val="000000"/>
          <w:sz w:val="22"/>
          <w:szCs w:val="22"/>
        </w:rPr>
        <w:t xml:space="preserve"> lieber/ damit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Ehliche</w:t>
      </w:r>
      <w:proofErr w:type="spellEnd"/>
      <w:r>
        <w:rPr>
          <w:rFonts w:ascii="Calibri" w:hAnsi="Calibri" w:cs="Calibri"/>
          <w:color w:val="000000"/>
          <w:sz w:val="22"/>
          <w:szCs w:val="22"/>
        </w:rPr>
        <w:t xml:space="preserve"> liebe </w:t>
      </w:r>
      <w:proofErr w:type="spellStart"/>
      <w:r>
        <w:rPr>
          <w:rFonts w:ascii="Calibri" w:hAnsi="Calibri" w:cs="Calibri"/>
          <w:color w:val="000000"/>
          <w:sz w:val="22"/>
          <w:szCs w:val="22"/>
        </w:rPr>
        <w:t>bestetiget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er auch seinem </w:t>
      </w:r>
      <w:proofErr w:type="spellStart"/>
      <w:r>
        <w:rPr>
          <w:rFonts w:ascii="Calibri" w:hAnsi="Calibri" w:cs="Calibri"/>
          <w:color w:val="000000"/>
          <w:sz w:val="22"/>
          <w:szCs w:val="22"/>
        </w:rPr>
        <w:t>eingeborne</w:t>
      </w:r>
      <w:proofErr w:type="spellEnd"/>
      <w:r>
        <w:rPr>
          <w:rFonts w:ascii="Calibri" w:hAnsi="Calibri" w:cs="Calibri"/>
          <w:color w:val="000000"/>
          <w:sz w:val="22"/>
          <w:szCs w:val="22"/>
        </w:rPr>
        <w:t xml:space="preserve"> Son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lieben Herrn Christo/ ein Ehlich Gemahl/ das ist/ seine liebe </w:t>
      </w:r>
      <w:proofErr w:type="spellStart"/>
      <w:r>
        <w:rPr>
          <w:rFonts w:ascii="Calibri" w:hAnsi="Calibri" w:cs="Calibri"/>
          <w:color w:val="000000"/>
          <w:sz w:val="22"/>
          <w:szCs w:val="22"/>
        </w:rPr>
        <w:t>Christenheyt</w:t>
      </w:r>
      <w:proofErr w:type="spellEnd"/>
      <w:r>
        <w:rPr>
          <w:rFonts w:ascii="Calibri" w:hAnsi="Calibri" w:cs="Calibri"/>
          <w:color w:val="000000"/>
          <w:sz w:val="22"/>
          <w:szCs w:val="22"/>
        </w:rPr>
        <w:t xml:space="preserve">/ gegeben/ welche auch der Herr mit seinem Blut von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gewaschen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gereiniget</w:t>
      </w:r>
      <w:proofErr w:type="spellEnd"/>
      <w:r>
        <w:rPr>
          <w:rFonts w:ascii="Calibri" w:hAnsi="Calibri" w:cs="Calibri"/>
          <w:color w:val="000000"/>
          <w:sz w:val="22"/>
          <w:szCs w:val="22"/>
        </w:rPr>
        <w:t xml:space="preserve"> hat/ </w:t>
      </w:r>
      <w:proofErr w:type="spellStart"/>
      <w:r>
        <w:rPr>
          <w:rFonts w:ascii="Calibri" w:hAnsi="Calibri" w:cs="Calibri"/>
          <w:color w:val="000000"/>
          <w:sz w:val="22"/>
          <w:szCs w:val="22"/>
        </w:rPr>
        <w:t>Ephe</w:t>
      </w:r>
      <w:proofErr w:type="spellEnd"/>
      <w:r>
        <w:rPr>
          <w:rFonts w:ascii="Calibri" w:hAnsi="Calibri" w:cs="Calibri"/>
          <w:color w:val="000000"/>
          <w:sz w:val="22"/>
          <w:szCs w:val="22"/>
        </w:rPr>
        <w:t>. 5.</w:t>
      </w:r>
    </w:p>
    <w:p w14:paraId="26239868"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Himel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erden sind auch durch Gott in die ehe </w:t>
      </w:r>
      <w:proofErr w:type="spellStart"/>
      <w:r>
        <w:rPr>
          <w:rFonts w:ascii="Calibri" w:hAnsi="Calibri" w:cs="Calibri"/>
          <w:color w:val="000000"/>
          <w:sz w:val="22"/>
          <w:szCs w:val="22"/>
        </w:rPr>
        <w:t>zusamen</w:t>
      </w:r>
      <w:proofErr w:type="spellEnd"/>
      <w:r>
        <w:rPr>
          <w:rFonts w:ascii="Calibri" w:hAnsi="Calibri" w:cs="Calibri"/>
          <w:color w:val="000000"/>
          <w:sz w:val="22"/>
          <w:szCs w:val="22"/>
        </w:rPr>
        <w:t xml:space="preserve"> gegeben/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erde ist des </w:t>
      </w:r>
      <w:proofErr w:type="spellStart"/>
      <w:r>
        <w:rPr>
          <w:rFonts w:ascii="Calibri" w:hAnsi="Calibri" w:cs="Calibri"/>
          <w:color w:val="000000"/>
          <w:sz w:val="22"/>
          <w:szCs w:val="22"/>
        </w:rPr>
        <w:t>himels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Ehgemal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himel</w:t>
      </w:r>
      <w:proofErr w:type="spellEnd"/>
      <w:r>
        <w:rPr>
          <w:rFonts w:ascii="Calibri" w:hAnsi="Calibri" w:cs="Calibri"/>
          <w:color w:val="000000"/>
          <w:sz w:val="22"/>
          <w:szCs w:val="22"/>
        </w:rPr>
        <w:t xml:space="preserve"> schwanger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fruchtbar.</w:t>
      </w:r>
    </w:p>
    <w:p w14:paraId="3E9AA48C"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Da S. Paulus zu Athen das </w:t>
      </w:r>
      <w:proofErr w:type="spellStart"/>
      <w:r>
        <w:rPr>
          <w:rFonts w:ascii="Calibri" w:hAnsi="Calibri" w:cs="Calibri"/>
          <w:color w:val="000000"/>
          <w:sz w:val="22"/>
          <w:szCs w:val="22"/>
        </w:rPr>
        <w:t>Euangelium</w:t>
      </w:r>
      <w:proofErr w:type="spellEnd"/>
      <w:r>
        <w:rPr>
          <w:rFonts w:ascii="Calibri" w:hAnsi="Calibri" w:cs="Calibri"/>
          <w:color w:val="000000"/>
          <w:sz w:val="22"/>
          <w:szCs w:val="22"/>
        </w:rPr>
        <w:t xml:space="preserve"> prediget/ </w:t>
      </w:r>
      <w:proofErr w:type="spellStart"/>
      <w:r>
        <w:rPr>
          <w:rFonts w:ascii="Calibri" w:hAnsi="Calibri" w:cs="Calibri"/>
          <w:color w:val="000000"/>
          <w:sz w:val="22"/>
          <w:szCs w:val="22"/>
        </w:rPr>
        <w:t>leret</w:t>
      </w:r>
      <w:proofErr w:type="spellEnd"/>
      <w:r>
        <w:rPr>
          <w:rFonts w:ascii="Calibri" w:hAnsi="Calibri" w:cs="Calibri"/>
          <w:color w:val="000000"/>
          <w:sz w:val="22"/>
          <w:szCs w:val="22"/>
        </w:rPr>
        <w:t xml:space="preserve"> er auch/ das man Gott in den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suchen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spricht/ Gott </w:t>
      </w:r>
      <w:proofErr w:type="spellStart"/>
      <w:r>
        <w:rPr>
          <w:rFonts w:ascii="Calibri" w:hAnsi="Calibri" w:cs="Calibri"/>
          <w:color w:val="000000"/>
          <w:sz w:val="22"/>
          <w:szCs w:val="22"/>
        </w:rPr>
        <w:t>sey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fern </w:t>
      </w:r>
      <w:proofErr w:type="spellStart"/>
      <w:r>
        <w:rPr>
          <w:rFonts w:ascii="Calibri" w:hAnsi="Calibri" w:cs="Calibri"/>
          <w:color w:val="000000"/>
          <w:sz w:val="22"/>
          <w:szCs w:val="22"/>
        </w:rPr>
        <w:t>vonn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eym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Acto</w:t>
      </w:r>
      <w:proofErr w:type="spellEnd"/>
      <w:r>
        <w:rPr>
          <w:rFonts w:ascii="Calibri" w:hAnsi="Calibri" w:cs="Calibri"/>
          <w:color w:val="000000"/>
          <w:sz w:val="22"/>
          <w:szCs w:val="22"/>
        </w:rPr>
        <w:t>. 17.</w:t>
      </w:r>
    </w:p>
    <w:p w14:paraId="4DA775BC"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der Epistel an die Römer schreibt er/ Wie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jhenen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grewlich</w:t>
      </w:r>
      <w:proofErr w:type="spellEnd"/>
      <w:r>
        <w:rPr>
          <w:rFonts w:ascii="Calibri" w:hAnsi="Calibri" w:cs="Calibri"/>
          <w:color w:val="000000"/>
          <w:sz w:val="22"/>
          <w:szCs w:val="22"/>
        </w:rPr>
        <w:t xml:space="preserve"> strafft/ so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bei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nicht erkennen/ Roma 1.</w:t>
      </w:r>
    </w:p>
    <w:p w14:paraId="2C5C9633"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w:t>
      </w:r>
      <w:proofErr w:type="spellStart"/>
      <w:r>
        <w:rPr>
          <w:rFonts w:ascii="Calibri" w:hAnsi="Calibri" w:cs="Calibri"/>
          <w:color w:val="000000"/>
          <w:sz w:val="22"/>
          <w:szCs w:val="22"/>
        </w:rPr>
        <w:t>offt</w:t>
      </w:r>
      <w:proofErr w:type="spellEnd"/>
      <w:r>
        <w:rPr>
          <w:rFonts w:ascii="Calibri" w:hAnsi="Calibri" w:cs="Calibri"/>
          <w:color w:val="000000"/>
          <w:sz w:val="22"/>
          <w:szCs w:val="22"/>
        </w:rPr>
        <w:t xml:space="preserve"> wir ein </w:t>
      </w:r>
      <w:proofErr w:type="spellStart"/>
      <w:r>
        <w:rPr>
          <w:rFonts w:ascii="Calibri" w:hAnsi="Calibri" w:cs="Calibri"/>
          <w:color w:val="000000"/>
          <w:sz w:val="22"/>
          <w:szCs w:val="22"/>
        </w:rPr>
        <w:t>creatur</w:t>
      </w:r>
      <w:proofErr w:type="spellEnd"/>
      <w:r>
        <w:rPr>
          <w:rFonts w:ascii="Calibri" w:hAnsi="Calibri" w:cs="Calibri"/>
          <w:color w:val="000000"/>
          <w:sz w:val="22"/>
          <w:szCs w:val="22"/>
        </w:rPr>
        <w:t xml:space="preserve"> brauchen/ </w:t>
      </w:r>
      <w:proofErr w:type="spellStart"/>
      <w:r>
        <w:rPr>
          <w:rFonts w:ascii="Calibri" w:hAnsi="Calibri" w:cs="Calibri"/>
          <w:color w:val="000000"/>
          <w:sz w:val="22"/>
          <w:szCs w:val="22"/>
        </w:rPr>
        <w:t>welchs</w:t>
      </w:r>
      <w:proofErr w:type="spellEnd"/>
      <w:r>
        <w:rPr>
          <w:rFonts w:ascii="Calibri" w:hAnsi="Calibri" w:cs="Calibri"/>
          <w:color w:val="000000"/>
          <w:sz w:val="22"/>
          <w:szCs w:val="22"/>
        </w:rPr>
        <w:t xml:space="preserve"> wir on </w:t>
      </w:r>
      <w:proofErr w:type="spellStart"/>
      <w:r>
        <w:rPr>
          <w:rFonts w:ascii="Calibri" w:hAnsi="Calibri" w:cs="Calibri"/>
          <w:color w:val="000000"/>
          <w:sz w:val="22"/>
          <w:szCs w:val="22"/>
        </w:rPr>
        <w:t>vnterlas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thun</w:t>
      </w:r>
      <w:proofErr w:type="spellEnd"/>
      <w:r>
        <w:rPr>
          <w:rFonts w:ascii="Calibri" w:hAnsi="Calibri" w:cs="Calibri"/>
          <w:color w:val="000000"/>
          <w:sz w:val="22"/>
          <w:szCs w:val="22"/>
        </w:rPr>
        <w:t xml:space="preserve">/ so sollen wir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Gott </w:t>
      </w:r>
      <w:proofErr w:type="spellStart"/>
      <w:r>
        <w:rPr>
          <w:rFonts w:ascii="Calibri" w:hAnsi="Calibri" w:cs="Calibri"/>
          <w:color w:val="000000"/>
          <w:sz w:val="22"/>
          <w:szCs w:val="22"/>
        </w:rPr>
        <w:t>dabey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Wann einer seine </w:t>
      </w:r>
      <w:proofErr w:type="spellStart"/>
      <w:r>
        <w:rPr>
          <w:rFonts w:ascii="Calibri" w:hAnsi="Calibri" w:cs="Calibri"/>
          <w:color w:val="000000"/>
          <w:sz w:val="22"/>
          <w:szCs w:val="22"/>
        </w:rPr>
        <w:t>hende</w:t>
      </w:r>
      <w:proofErr w:type="spellEnd"/>
      <w:r>
        <w:rPr>
          <w:rFonts w:ascii="Calibri" w:hAnsi="Calibri" w:cs="Calibri"/>
          <w:color w:val="000000"/>
          <w:sz w:val="22"/>
          <w:szCs w:val="22"/>
        </w:rPr>
        <w:t xml:space="preserve"> waschet/ so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er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dasselbe </w:t>
      </w:r>
      <w:proofErr w:type="spellStart"/>
      <w:r>
        <w:rPr>
          <w:rFonts w:ascii="Calibri" w:hAnsi="Calibri" w:cs="Calibri"/>
          <w:color w:val="000000"/>
          <w:sz w:val="22"/>
          <w:szCs w:val="22"/>
        </w:rPr>
        <w:t>wasser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Können wir doch des </w:t>
      </w:r>
      <w:proofErr w:type="spellStart"/>
      <w:r>
        <w:rPr>
          <w:rFonts w:ascii="Calibri" w:hAnsi="Calibri" w:cs="Calibri"/>
          <w:color w:val="000000"/>
          <w:sz w:val="22"/>
          <w:szCs w:val="22"/>
        </w:rPr>
        <w:t>wassers</w:t>
      </w:r>
      <w:proofErr w:type="spellEnd"/>
      <w:r>
        <w:rPr>
          <w:rFonts w:ascii="Calibri" w:hAnsi="Calibri" w:cs="Calibri"/>
          <w:color w:val="000000"/>
          <w:sz w:val="22"/>
          <w:szCs w:val="22"/>
        </w:rPr>
        <w:t xml:space="preserve"> nicht ein tag </w:t>
      </w:r>
      <w:proofErr w:type="spellStart"/>
      <w:r>
        <w:rPr>
          <w:rFonts w:ascii="Calibri" w:hAnsi="Calibri" w:cs="Calibri"/>
          <w:color w:val="000000"/>
          <w:sz w:val="22"/>
          <w:szCs w:val="22"/>
        </w:rPr>
        <w:t>emperen</w:t>
      </w:r>
      <w:proofErr w:type="spellEnd"/>
      <w:r>
        <w:rPr>
          <w:rFonts w:ascii="Calibri" w:hAnsi="Calibri" w:cs="Calibri"/>
          <w:color w:val="000000"/>
          <w:sz w:val="22"/>
          <w:szCs w:val="22"/>
        </w:rPr>
        <w:t xml:space="preserve">/ Die Menschen die sich also </w:t>
      </w:r>
      <w:proofErr w:type="spellStart"/>
      <w:r>
        <w:rPr>
          <w:rFonts w:ascii="Calibri" w:hAnsi="Calibri" w:cs="Calibri"/>
          <w:color w:val="000000"/>
          <w:sz w:val="22"/>
          <w:szCs w:val="22"/>
        </w:rPr>
        <w:t>gewehnen</w:t>
      </w:r>
      <w:proofErr w:type="spellEnd"/>
      <w:r>
        <w:rPr>
          <w:rFonts w:ascii="Calibri" w:hAnsi="Calibri" w:cs="Calibri"/>
          <w:color w:val="000000"/>
          <w:sz w:val="22"/>
          <w:szCs w:val="22"/>
        </w:rPr>
        <w:t xml:space="preserve">/ Gott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zu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zu loben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sich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mancherley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zu verwundern/ die werden </w:t>
      </w:r>
      <w:proofErr w:type="spellStart"/>
      <w:r>
        <w:rPr>
          <w:rFonts w:ascii="Calibri" w:hAnsi="Calibri" w:cs="Calibri"/>
          <w:color w:val="000000"/>
          <w:sz w:val="22"/>
          <w:szCs w:val="22"/>
        </w:rPr>
        <w:t>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lenger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frümer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hüten sich für </w:t>
      </w:r>
      <w:proofErr w:type="spellStart"/>
      <w:r>
        <w:rPr>
          <w:rFonts w:ascii="Calibri" w:hAnsi="Calibri" w:cs="Calibri"/>
          <w:color w:val="000000"/>
          <w:sz w:val="22"/>
          <w:szCs w:val="22"/>
        </w:rPr>
        <w:t>sünden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sind die rechte Kinder Gottes/ Dagegen zürnet der Prophet </w:t>
      </w:r>
      <w:proofErr w:type="spellStart"/>
      <w:r>
        <w:rPr>
          <w:rFonts w:ascii="Calibri" w:hAnsi="Calibri" w:cs="Calibri"/>
          <w:color w:val="000000"/>
          <w:sz w:val="22"/>
          <w:szCs w:val="22"/>
        </w:rPr>
        <w:t>Dauid</w:t>
      </w:r>
      <w:proofErr w:type="spellEnd"/>
      <w:r>
        <w:rPr>
          <w:rFonts w:ascii="Calibri" w:hAnsi="Calibri" w:cs="Calibri"/>
          <w:color w:val="000000"/>
          <w:sz w:val="22"/>
          <w:szCs w:val="22"/>
        </w:rPr>
        <w:t xml:space="preserve"> sehr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die/ so Gott an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erkennen noch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noch </w:t>
      </w:r>
      <w:proofErr w:type="spellStart"/>
      <w:r>
        <w:rPr>
          <w:rFonts w:ascii="Calibri" w:hAnsi="Calibri" w:cs="Calibri"/>
          <w:color w:val="000000"/>
          <w:sz w:val="22"/>
          <w:szCs w:val="22"/>
        </w:rPr>
        <w:t>darzu</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lesern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Psal</w:t>
      </w:r>
      <w:proofErr w:type="spellEnd"/>
      <w:r>
        <w:rPr>
          <w:rFonts w:ascii="Calibri" w:hAnsi="Calibri" w:cs="Calibri"/>
          <w:color w:val="000000"/>
          <w:sz w:val="22"/>
          <w:szCs w:val="22"/>
        </w:rPr>
        <w:t xml:space="preserve">. 139. Ach Gott/ das du </w:t>
      </w:r>
      <w:proofErr w:type="spellStart"/>
      <w:r>
        <w:rPr>
          <w:rFonts w:ascii="Calibri" w:hAnsi="Calibri" w:cs="Calibri"/>
          <w:color w:val="000000"/>
          <w:sz w:val="22"/>
          <w:szCs w:val="22"/>
        </w:rPr>
        <w:t>tödtest</w:t>
      </w:r>
      <w:proofErr w:type="spellEnd"/>
      <w:r>
        <w:rPr>
          <w:rFonts w:ascii="Calibri" w:hAnsi="Calibri" w:cs="Calibri"/>
          <w:color w:val="000000"/>
          <w:sz w:val="22"/>
          <w:szCs w:val="22"/>
        </w:rPr>
        <w:t xml:space="preserve"> die Gottlosen etc. Desgleichen steht im 104. Psalm/ Der </w:t>
      </w:r>
      <w:proofErr w:type="spellStart"/>
      <w:r>
        <w:rPr>
          <w:rFonts w:ascii="Calibri" w:hAnsi="Calibri" w:cs="Calibri"/>
          <w:color w:val="000000"/>
          <w:sz w:val="22"/>
          <w:szCs w:val="22"/>
        </w:rPr>
        <w:t>sünder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mus</w:t>
      </w:r>
      <w:proofErr w:type="spellEnd"/>
      <w:r>
        <w:rPr>
          <w:rFonts w:ascii="Calibri" w:hAnsi="Calibri" w:cs="Calibri"/>
          <w:color w:val="000000"/>
          <w:sz w:val="22"/>
          <w:szCs w:val="22"/>
        </w:rPr>
        <w:t xml:space="preserve"> ein ende werden/ die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ein mal sprechen/ last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doch den Herrn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Gott fürchten/ der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früregen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spatregen</w:t>
      </w:r>
      <w:proofErr w:type="spellEnd"/>
      <w:r>
        <w:rPr>
          <w:rFonts w:ascii="Calibri" w:hAnsi="Calibri" w:cs="Calibri"/>
          <w:color w:val="000000"/>
          <w:sz w:val="22"/>
          <w:szCs w:val="22"/>
        </w:rPr>
        <w:t xml:space="preserve"> zu rechter </w:t>
      </w:r>
      <w:proofErr w:type="spellStart"/>
      <w:r>
        <w:rPr>
          <w:rFonts w:ascii="Calibri" w:hAnsi="Calibri" w:cs="Calibri"/>
          <w:color w:val="000000"/>
          <w:sz w:val="22"/>
          <w:szCs w:val="22"/>
        </w:rPr>
        <w:t>zeyt</w:t>
      </w:r>
      <w:proofErr w:type="spellEnd"/>
      <w:r>
        <w:rPr>
          <w:rFonts w:ascii="Calibri" w:hAnsi="Calibri" w:cs="Calibri"/>
          <w:color w:val="000000"/>
          <w:sz w:val="22"/>
          <w:szCs w:val="22"/>
        </w:rPr>
        <w:t xml:space="preserve"> gibt/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erndte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trewlich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jerlich</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behüt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Jere</w:t>
      </w:r>
      <w:proofErr w:type="spellEnd"/>
      <w:r>
        <w:rPr>
          <w:rFonts w:ascii="Calibri" w:hAnsi="Calibri" w:cs="Calibri"/>
          <w:color w:val="000000"/>
          <w:sz w:val="22"/>
          <w:szCs w:val="22"/>
        </w:rPr>
        <w:t>. 5.</w:t>
      </w:r>
    </w:p>
    <w:p w14:paraId="76FAE164"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Weltliche Herrn haben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Gemeyne</w:t>
      </w:r>
      <w:proofErr w:type="spellEnd"/>
      <w:r>
        <w:rPr>
          <w:rFonts w:ascii="Calibri" w:hAnsi="Calibri" w:cs="Calibri"/>
          <w:color w:val="000000"/>
          <w:sz w:val="22"/>
          <w:szCs w:val="22"/>
        </w:rPr>
        <w:t xml:space="preserve"> schafft/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machen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kundschafft</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gepürt</w:t>
      </w:r>
      <w:proofErr w:type="spellEnd"/>
      <w:r>
        <w:rPr>
          <w:rFonts w:ascii="Calibri" w:hAnsi="Calibri" w:cs="Calibri"/>
          <w:color w:val="000000"/>
          <w:sz w:val="22"/>
          <w:szCs w:val="22"/>
        </w:rPr>
        <w:t xml:space="preserve"> sich auch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das sie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werden/ Wie man spricht /</w:t>
      </w:r>
      <w:proofErr w:type="spellStart"/>
      <w:r>
        <w:rPr>
          <w:rFonts w:ascii="Calibri" w:hAnsi="Calibri" w:cs="Calibri"/>
          <w:color w:val="000000"/>
          <w:sz w:val="22"/>
          <w:szCs w:val="22"/>
        </w:rPr>
        <w:t>Nimia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familiaritas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facit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contemptum</w:t>
      </w:r>
      <w:proofErr w:type="spellEnd"/>
      <w:r>
        <w:rPr>
          <w:rFonts w:ascii="Calibri" w:hAnsi="Calibri" w:cs="Calibri"/>
          <w:color w:val="000000"/>
          <w:sz w:val="22"/>
          <w:szCs w:val="22"/>
        </w:rPr>
        <w:t xml:space="preserve">/ Wer sich all zu gemein macht/ der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dadurch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Aber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als des Reich </w:t>
      </w:r>
      <w:proofErr w:type="spellStart"/>
      <w:r>
        <w:rPr>
          <w:rFonts w:ascii="Calibri" w:hAnsi="Calibri" w:cs="Calibri"/>
          <w:color w:val="000000"/>
          <w:sz w:val="22"/>
          <w:szCs w:val="22"/>
        </w:rPr>
        <w:t>nit</w:t>
      </w:r>
      <w:proofErr w:type="spellEnd"/>
      <w:r>
        <w:rPr>
          <w:rFonts w:ascii="Calibri" w:hAnsi="Calibri" w:cs="Calibri"/>
          <w:color w:val="000000"/>
          <w:sz w:val="22"/>
          <w:szCs w:val="22"/>
        </w:rPr>
        <w:t xml:space="preserve"> von dieser </w:t>
      </w:r>
      <w:proofErr w:type="spellStart"/>
      <w:r>
        <w:rPr>
          <w:rFonts w:ascii="Calibri" w:hAnsi="Calibri" w:cs="Calibri"/>
          <w:color w:val="000000"/>
          <w:sz w:val="22"/>
          <w:szCs w:val="22"/>
        </w:rPr>
        <w:t>welt</w:t>
      </w:r>
      <w:proofErr w:type="spellEnd"/>
      <w:r>
        <w:rPr>
          <w:rFonts w:ascii="Calibri" w:hAnsi="Calibri" w:cs="Calibri"/>
          <w:color w:val="000000"/>
          <w:sz w:val="22"/>
          <w:szCs w:val="22"/>
        </w:rPr>
        <w:t xml:space="preserve"> ist/ fragt nichts nach diesem Sprichwort/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gern </w:t>
      </w:r>
      <w:proofErr w:type="spellStart"/>
      <w:r>
        <w:rPr>
          <w:rFonts w:ascii="Calibri" w:hAnsi="Calibri" w:cs="Calibri"/>
          <w:color w:val="000000"/>
          <w:sz w:val="22"/>
          <w:szCs w:val="22"/>
        </w:rPr>
        <w:t>yedermans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kundtschafft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gemeinschafft haben/ </w:t>
      </w:r>
      <w:proofErr w:type="spellStart"/>
      <w:r>
        <w:rPr>
          <w:rFonts w:ascii="Calibri" w:hAnsi="Calibri" w:cs="Calibri"/>
          <w:color w:val="000000"/>
          <w:sz w:val="22"/>
          <w:szCs w:val="22"/>
        </w:rPr>
        <w:t>drumb</w:t>
      </w:r>
      <w:proofErr w:type="spellEnd"/>
      <w:r>
        <w:rPr>
          <w:rFonts w:ascii="Calibri" w:hAnsi="Calibri" w:cs="Calibri"/>
          <w:color w:val="000000"/>
          <w:sz w:val="22"/>
          <w:szCs w:val="22"/>
        </w:rPr>
        <w:t xml:space="preserve"> offenbaret er sich den Menschen </w:t>
      </w:r>
      <w:proofErr w:type="spellStart"/>
      <w:r>
        <w:rPr>
          <w:rFonts w:ascii="Calibri" w:hAnsi="Calibri" w:cs="Calibri"/>
          <w:color w:val="000000"/>
          <w:sz w:val="22"/>
          <w:szCs w:val="22"/>
        </w:rPr>
        <w:t>beyde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seinem </w:t>
      </w:r>
      <w:proofErr w:type="spellStart"/>
      <w:r>
        <w:rPr>
          <w:rFonts w:ascii="Calibri" w:hAnsi="Calibri" w:cs="Calibri"/>
          <w:color w:val="000000"/>
          <w:sz w:val="22"/>
          <w:szCs w:val="22"/>
        </w:rPr>
        <w:t>Wordt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gesellet sich zu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ob er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vom </w:t>
      </w:r>
      <w:proofErr w:type="spellStart"/>
      <w:r>
        <w:rPr>
          <w:rFonts w:ascii="Calibri" w:hAnsi="Calibri" w:cs="Calibri"/>
          <w:color w:val="000000"/>
          <w:sz w:val="22"/>
          <w:szCs w:val="22"/>
        </w:rPr>
        <w:t>mehrerteyl</w:t>
      </w:r>
      <w:proofErr w:type="spellEnd"/>
      <w:r>
        <w:rPr>
          <w:rFonts w:ascii="Calibri" w:hAnsi="Calibri" w:cs="Calibri"/>
          <w:color w:val="000000"/>
          <w:sz w:val="22"/>
          <w:szCs w:val="22"/>
        </w:rPr>
        <w:t xml:space="preserve"> der Menschen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wirdt</w:t>
      </w:r>
      <w:proofErr w:type="spellEnd"/>
      <w:r>
        <w:rPr>
          <w:rFonts w:ascii="Calibri" w:hAnsi="Calibri" w:cs="Calibri"/>
          <w:color w:val="000000"/>
          <w:sz w:val="22"/>
          <w:szCs w:val="22"/>
        </w:rPr>
        <w:t xml:space="preserve">/ noch </w:t>
      </w:r>
      <w:proofErr w:type="spellStart"/>
      <w:r>
        <w:rPr>
          <w:rFonts w:ascii="Calibri" w:hAnsi="Calibri" w:cs="Calibri"/>
          <w:color w:val="000000"/>
          <w:sz w:val="22"/>
          <w:szCs w:val="22"/>
        </w:rPr>
        <w:t>kan</w:t>
      </w:r>
      <w:proofErr w:type="spellEnd"/>
      <w:r>
        <w:rPr>
          <w:rFonts w:ascii="Calibri" w:hAnsi="Calibri" w:cs="Calibri"/>
          <w:color w:val="000000"/>
          <w:sz w:val="22"/>
          <w:szCs w:val="22"/>
        </w:rPr>
        <w:t xml:space="preserve"> er seine </w:t>
      </w:r>
      <w:proofErr w:type="spellStart"/>
      <w:r>
        <w:rPr>
          <w:rFonts w:ascii="Calibri" w:hAnsi="Calibri" w:cs="Calibri"/>
          <w:color w:val="000000"/>
          <w:sz w:val="22"/>
          <w:szCs w:val="22"/>
        </w:rPr>
        <w:t>weyse</w:t>
      </w:r>
      <w:proofErr w:type="spellEnd"/>
      <w:r>
        <w:rPr>
          <w:rFonts w:ascii="Calibri" w:hAnsi="Calibri" w:cs="Calibri"/>
          <w:color w:val="000000"/>
          <w:sz w:val="22"/>
          <w:szCs w:val="22"/>
        </w:rPr>
        <w:t xml:space="preserve"> nicht lassen/ </w:t>
      </w:r>
      <w:proofErr w:type="spellStart"/>
      <w:r>
        <w:rPr>
          <w:rFonts w:ascii="Calibri" w:hAnsi="Calibri" w:cs="Calibri"/>
          <w:color w:val="000000"/>
          <w:sz w:val="22"/>
          <w:szCs w:val="22"/>
        </w:rPr>
        <w:t>feret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ymmer</w:t>
      </w:r>
      <w:proofErr w:type="spellEnd"/>
      <w:r>
        <w:rPr>
          <w:rFonts w:ascii="Calibri" w:hAnsi="Calibri" w:cs="Calibri"/>
          <w:color w:val="000000"/>
          <w:sz w:val="22"/>
          <w:szCs w:val="22"/>
        </w:rPr>
        <w:t xml:space="preserve"> fort freundlich zu sein/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seine </w:t>
      </w:r>
      <w:proofErr w:type="spellStart"/>
      <w:r>
        <w:rPr>
          <w:rFonts w:ascii="Calibri" w:hAnsi="Calibri" w:cs="Calibri"/>
          <w:color w:val="000000"/>
          <w:sz w:val="22"/>
          <w:szCs w:val="22"/>
        </w:rPr>
        <w:t>güte</w:t>
      </w:r>
      <w:proofErr w:type="spellEnd"/>
      <w:r>
        <w:rPr>
          <w:rFonts w:ascii="Calibri" w:hAnsi="Calibri" w:cs="Calibri"/>
          <w:color w:val="000000"/>
          <w:sz w:val="22"/>
          <w:szCs w:val="22"/>
        </w:rPr>
        <w:t xml:space="preserve"> wehret ewiglich/ lest seine Sonne scheinen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böss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gut etc.</w:t>
      </w:r>
    </w:p>
    <w:p w14:paraId="11A5A261"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wie gern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w:t>
      </w:r>
      <w:proofErr w:type="spellStart"/>
      <w:r>
        <w:rPr>
          <w:rFonts w:ascii="Calibri" w:hAnsi="Calibri" w:cs="Calibri"/>
          <w:color w:val="000000"/>
          <w:sz w:val="22"/>
          <w:szCs w:val="22"/>
        </w:rPr>
        <w:t>bey</w:t>
      </w:r>
      <w:proofErr w:type="spellEnd"/>
      <w:r>
        <w:rPr>
          <w:rFonts w:ascii="Calibri" w:hAnsi="Calibri" w:cs="Calibri"/>
          <w:color w:val="000000"/>
          <w:sz w:val="22"/>
          <w:szCs w:val="22"/>
        </w:rPr>
        <w:t xml:space="preserve"> den Menschen sei/ das </w:t>
      </w:r>
      <w:proofErr w:type="spellStart"/>
      <w:r>
        <w:rPr>
          <w:rFonts w:ascii="Calibri" w:hAnsi="Calibri" w:cs="Calibri"/>
          <w:color w:val="000000"/>
          <w:sz w:val="22"/>
          <w:szCs w:val="22"/>
        </w:rPr>
        <w:t>sihet</w:t>
      </w:r>
      <w:proofErr w:type="spellEnd"/>
      <w:r>
        <w:rPr>
          <w:rFonts w:ascii="Calibri" w:hAnsi="Calibri" w:cs="Calibri"/>
          <w:color w:val="000000"/>
          <w:sz w:val="22"/>
          <w:szCs w:val="22"/>
        </w:rPr>
        <w:t xml:space="preserve"> man </w:t>
      </w:r>
      <w:proofErr w:type="spellStart"/>
      <w:r>
        <w:rPr>
          <w:rFonts w:ascii="Calibri" w:hAnsi="Calibri" w:cs="Calibri"/>
          <w:color w:val="000000"/>
          <w:sz w:val="22"/>
          <w:szCs w:val="22"/>
        </w:rPr>
        <w:t>wol</w:t>
      </w:r>
      <w:proofErr w:type="spellEnd"/>
      <w:r>
        <w:rPr>
          <w:rFonts w:ascii="Calibri" w:hAnsi="Calibri" w:cs="Calibri"/>
          <w:color w:val="000000"/>
          <w:sz w:val="22"/>
          <w:szCs w:val="22"/>
        </w:rPr>
        <w:t xml:space="preserve"> an seinem </w:t>
      </w:r>
      <w:proofErr w:type="spellStart"/>
      <w:r>
        <w:rPr>
          <w:rFonts w:ascii="Calibri" w:hAnsi="Calibri" w:cs="Calibri"/>
          <w:color w:val="000000"/>
          <w:sz w:val="22"/>
          <w:szCs w:val="22"/>
        </w:rPr>
        <w:t>eyngebornen</w:t>
      </w:r>
      <w:proofErr w:type="spellEnd"/>
      <w:r>
        <w:rPr>
          <w:rFonts w:ascii="Calibri" w:hAnsi="Calibri" w:cs="Calibri"/>
          <w:color w:val="000000"/>
          <w:sz w:val="22"/>
          <w:szCs w:val="22"/>
        </w:rPr>
        <w:t xml:space="preserve"> Son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w:t>
      </w:r>
      <w:proofErr w:type="spellStart"/>
      <w:r>
        <w:rPr>
          <w:rFonts w:ascii="Calibri" w:hAnsi="Calibri" w:cs="Calibri"/>
          <w:color w:val="000000"/>
          <w:sz w:val="22"/>
          <w:szCs w:val="22"/>
        </w:rPr>
        <w:t>Jhesu</w:t>
      </w:r>
      <w:proofErr w:type="spellEnd"/>
      <w:r>
        <w:rPr>
          <w:rFonts w:ascii="Calibri" w:hAnsi="Calibri" w:cs="Calibri"/>
          <w:color w:val="000000"/>
          <w:sz w:val="22"/>
          <w:szCs w:val="22"/>
        </w:rPr>
        <w:t xml:space="preserve"> Christo/ Als der leib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erden </w:t>
      </w:r>
      <w:proofErr w:type="spellStart"/>
      <w:r>
        <w:rPr>
          <w:rFonts w:ascii="Calibri" w:hAnsi="Calibri" w:cs="Calibri"/>
          <w:color w:val="000000"/>
          <w:sz w:val="22"/>
          <w:szCs w:val="22"/>
        </w:rPr>
        <w:t>gieng</w:t>
      </w:r>
      <w:proofErr w:type="spellEnd"/>
      <w:r>
        <w:rPr>
          <w:rFonts w:ascii="Calibri" w:hAnsi="Calibri" w:cs="Calibri"/>
          <w:color w:val="000000"/>
          <w:sz w:val="22"/>
          <w:szCs w:val="22"/>
        </w:rPr>
        <w:t xml:space="preserve">/ hatte er für </w:t>
      </w:r>
      <w:proofErr w:type="spellStart"/>
      <w:r>
        <w:rPr>
          <w:rFonts w:ascii="Calibri" w:hAnsi="Calibri" w:cs="Calibri"/>
          <w:color w:val="000000"/>
          <w:sz w:val="22"/>
          <w:szCs w:val="22"/>
        </w:rPr>
        <w:t>keynem</w:t>
      </w:r>
      <w:proofErr w:type="spellEnd"/>
      <w:r>
        <w:rPr>
          <w:rFonts w:ascii="Calibri" w:hAnsi="Calibri" w:cs="Calibri"/>
          <w:color w:val="000000"/>
          <w:sz w:val="22"/>
          <w:szCs w:val="22"/>
        </w:rPr>
        <w:t xml:space="preserve"> Menschen ein </w:t>
      </w:r>
      <w:proofErr w:type="spellStart"/>
      <w:r>
        <w:rPr>
          <w:rFonts w:ascii="Calibri" w:hAnsi="Calibri" w:cs="Calibri"/>
          <w:color w:val="000000"/>
          <w:sz w:val="22"/>
          <w:szCs w:val="22"/>
        </w:rPr>
        <w:t>abschewens</w:t>
      </w:r>
      <w:proofErr w:type="spellEnd"/>
      <w:r>
        <w:rPr>
          <w:rFonts w:ascii="Calibri" w:hAnsi="Calibri" w:cs="Calibri"/>
          <w:color w:val="000000"/>
          <w:sz w:val="22"/>
          <w:szCs w:val="22"/>
        </w:rPr>
        <w:t xml:space="preserve">/ war gern bei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das er auch von den Priestern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Schrifftgelerten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drumb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w:t>
      </w:r>
      <w:proofErr w:type="spellEnd"/>
      <w:r>
        <w:rPr>
          <w:rFonts w:ascii="Calibri" w:hAnsi="Calibri" w:cs="Calibri"/>
          <w:color w:val="000000"/>
          <w:sz w:val="22"/>
          <w:szCs w:val="22"/>
        </w:rPr>
        <w:t xml:space="preserve"> ward/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hielt sich viel mehr zu den armen/ geringen/ Törichten/ gebrechlichen/ </w:t>
      </w:r>
      <w:proofErr w:type="spellStart"/>
      <w:r>
        <w:rPr>
          <w:rFonts w:ascii="Calibri" w:hAnsi="Calibri" w:cs="Calibri"/>
          <w:color w:val="000000"/>
          <w:sz w:val="22"/>
          <w:szCs w:val="22"/>
        </w:rPr>
        <w:t>krancken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elenden/ dann zu den Reichen/ </w:t>
      </w:r>
      <w:proofErr w:type="spellStart"/>
      <w:r>
        <w:rPr>
          <w:rFonts w:ascii="Calibri" w:hAnsi="Calibri" w:cs="Calibri"/>
          <w:color w:val="000000"/>
          <w:sz w:val="22"/>
          <w:szCs w:val="22"/>
        </w:rPr>
        <w:t>hochgeachten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weysen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starcken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gesunden/ </w:t>
      </w:r>
      <w:proofErr w:type="spellStart"/>
      <w:r>
        <w:rPr>
          <w:rFonts w:ascii="Calibri" w:hAnsi="Calibri" w:cs="Calibri"/>
          <w:color w:val="000000"/>
          <w:sz w:val="22"/>
          <w:szCs w:val="22"/>
        </w:rPr>
        <w:t>halff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gern/ Wer nun seiner </w:t>
      </w:r>
      <w:proofErr w:type="spellStart"/>
      <w:r>
        <w:rPr>
          <w:rFonts w:ascii="Calibri" w:hAnsi="Calibri" w:cs="Calibri"/>
          <w:color w:val="000000"/>
          <w:sz w:val="22"/>
          <w:szCs w:val="22"/>
        </w:rPr>
        <w:t>hülff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begert</w:t>
      </w:r>
      <w:proofErr w:type="spellEnd"/>
      <w:r>
        <w:rPr>
          <w:rFonts w:ascii="Calibri" w:hAnsi="Calibri" w:cs="Calibri"/>
          <w:color w:val="000000"/>
          <w:sz w:val="22"/>
          <w:szCs w:val="22"/>
        </w:rPr>
        <w:t xml:space="preserve">/ der ward seiner bitte </w:t>
      </w:r>
      <w:proofErr w:type="spellStart"/>
      <w:r>
        <w:rPr>
          <w:rFonts w:ascii="Calibri" w:hAnsi="Calibri" w:cs="Calibri"/>
          <w:color w:val="000000"/>
          <w:sz w:val="22"/>
          <w:szCs w:val="22"/>
        </w:rPr>
        <w:t>gewert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Darumb</w:t>
      </w:r>
      <w:proofErr w:type="spellEnd"/>
      <w:r>
        <w:rPr>
          <w:rFonts w:ascii="Calibri" w:hAnsi="Calibri" w:cs="Calibri"/>
          <w:color w:val="000000"/>
          <w:sz w:val="22"/>
          <w:szCs w:val="22"/>
        </w:rPr>
        <w:t xml:space="preserve"> er von S. Paulo </w:t>
      </w:r>
      <w:proofErr w:type="spellStart"/>
      <w:r>
        <w:rPr>
          <w:rFonts w:ascii="Calibri" w:hAnsi="Calibri" w:cs="Calibri"/>
          <w:color w:val="000000"/>
          <w:sz w:val="22"/>
          <w:szCs w:val="22"/>
        </w:rPr>
        <w:t>Poilanthropos</w:t>
      </w:r>
      <w:proofErr w:type="spellEnd"/>
      <w:r>
        <w:rPr>
          <w:rFonts w:ascii="Calibri" w:hAnsi="Calibri" w:cs="Calibri"/>
          <w:color w:val="000000"/>
          <w:sz w:val="22"/>
          <w:szCs w:val="22"/>
        </w:rPr>
        <w:t xml:space="preserve">/ das ist/ Menschen lieber Menschen freund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im achten </w:t>
      </w:r>
      <w:proofErr w:type="spellStart"/>
      <w:r>
        <w:rPr>
          <w:rFonts w:ascii="Calibri" w:hAnsi="Calibri" w:cs="Calibri"/>
          <w:color w:val="000000"/>
          <w:sz w:val="22"/>
          <w:szCs w:val="22"/>
        </w:rPr>
        <w:t>Capitel</w:t>
      </w:r>
      <w:proofErr w:type="spellEnd"/>
      <w:r>
        <w:rPr>
          <w:rFonts w:ascii="Calibri" w:hAnsi="Calibri" w:cs="Calibri"/>
          <w:color w:val="000000"/>
          <w:sz w:val="22"/>
          <w:szCs w:val="22"/>
        </w:rPr>
        <w:t xml:space="preserve"> der Sprüche Salomo/ spricht </w:t>
      </w:r>
      <w:proofErr w:type="spellStart"/>
      <w:r>
        <w:rPr>
          <w:rFonts w:ascii="Calibri" w:hAnsi="Calibri" w:cs="Calibri"/>
          <w:color w:val="000000"/>
          <w:sz w:val="22"/>
          <w:szCs w:val="22"/>
        </w:rPr>
        <w:t>Gosses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weysheyt</w:t>
      </w:r>
      <w:proofErr w:type="spellEnd"/>
      <w:r>
        <w:rPr>
          <w:rFonts w:ascii="Calibri" w:hAnsi="Calibri" w:cs="Calibri"/>
          <w:color w:val="000000"/>
          <w:sz w:val="22"/>
          <w:szCs w:val="22"/>
        </w:rPr>
        <w:t xml:space="preserve">/ das ist/ </w:t>
      </w:r>
      <w:proofErr w:type="spellStart"/>
      <w:r>
        <w:rPr>
          <w:rFonts w:ascii="Calibri" w:hAnsi="Calibri" w:cs="Calibri"/>
          <w:color w:val="000000"/>
          <w:sz w:val="22"/>
          <w:szCs w:val="22"/>
        </w:rPr>
        <w:t>vnnser</w:t>
      </w:r>
      <w:proofErr w:type="spellEnd"/>
      <w:r>
        <w:rPr>
          <w:rFonts w:ascii="Calibri" w:hAnsi="Calibri" w:cs="Calibri"/>
          <w:color w:val="000000"/>
          <w:sz w:val="22"/>
          <w:szCs w:val="22"/>
        </w:rPr>
        <w:t xml:space="preserve"> Herr Christus/ ehe dann er Mensch </w:t>
      </w:r>
      <w:proofErr w:type="spellStart"/>
      <w:r>
        <w:rPr>
          <w:rFonts w:ascii="Calibri" w:hAnsi="Calibri" w:cs="Calibri"/>
          <w:color w:val="000000"/>
          <w:sz w:val="22"/>
          <w:szCs w:val="22"/>
        </w:rPr>
        <w:t>geborn</w:t>
      </w:r>
      <w:proofErr w:type="spellEnd"/>
      <w:r>
        <w:rPr>
          <w:rFonts w:ascii="Calibri" w:hAnsi="Calibri" w:cs="Calibri"/>
          <w:color w:val="000000"/>
          <w:sz w:val="22"/>
          <w:szCs w:val="22"/>
        </w:rPr>
        <w:t xml:space="preserve"> ist/ Mein </w:t>
      </w:r>
      <w:proofErr w:type="spellStart"/>
      <w:r>
        <w:rPr>
          <w:rFonts w:ascii="Calibri" w:hAnsi="Calibri" w:cs="Calibri"/>
          <w:color w:val="000000"/>
          <w:sz w:val="22"/>
          <w:szCs w:val="22"/>
        </w:rPr>
        <w:t>lust</w:t>
      </w:r>
      <w:proofErr w:type="spellEnd"/>
      <w:r>
        <w:rPr>
          <w:rFonts w:ascii="Calibri" w:hAnsi="Calibri" w:cs="Calibri"/>
          <w:color w:val="000000"/>
          <w:sz w:val="22"/>
          <w:szCs w:val="22"/>
        </w:rPr>
        <w:t xml:space="preserve"> ist bei den Menschen </w:t>
      </w:r>
      <w:proofErr w:type="spellStart"/>
      <w:r>
        <w:rPr>
          <w:rFonts w:ascii="Calibri" w:hAnsi="Calibri" w:cs="Calibri"/>
          <w:color w:val="000000"/>
          <w:sz w:val="22"/>
          <w:szCs w:val="22"/>
        </w:rPr>
        <w:t>kindern</w:t>
      </w:r>
      <w:proofErr w:type="spellEnd"/>
      <w:r>
        <w:rPr>
          <w:rFonts w:ascii="Calibri" w:hAnsi="Calibri" w:cs="Calibri"/>
          <w:color w:val="000000"/>
          <w:sz w:val="22"/>
          <w:szCs w:val="22"/>
        </w:rPr>
        <w:t>.</w:t>
      </w:r>
    </w:p>
    <w:p w14:paraId="1A533031" w14:textId="515D82D2"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im 5. Buch </w:t>
      </w:r>
      <w:proofErr w:type="spellStart"/>
      <w:r>
        <w:rPr>
          <w:rFonts w:ascii="Calibri" w:hAnsi="Calibri" w:cs="Calibri"/>
          <w:color w:val="000000"/>
          <w:sz w:val="22"/>
          <w:szCs w:val="22"/>
        </w:rPr>
        <w:t>Mosi</w:t>
      </w:r>
      <w:proofErr w:type="spellEnd"/>
      <w:r>
        <w:rPr>
          <w:rFonts w:ascii="Calibri" w:hAnsi="Calibri" w:cs="Calibri"/>
          <w:color w:val="000000"/>
          <w:sz w:val="22"/>
          <w:szCs w:val="22"/>
        </w:rPr>
        <w:t xml:space="preserve"> am 33. Cap. steht auch von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w:t>
      </w:r>
      <w:proofErr w:type="spellEnd"/>
      <w:r>
        <w:rPr>
          <w:rFonts w:ascii="Calibri" w:hAnsi="Calibri" w:cs="Calibri"/>
          <w:color w:val="000000"/>
          <w:sz w:val="22"/>
          <w:szCs w:val="22"/>
        </w:rPr>
        <w:t xml:space="preserve"> schöne </w:t>
      </w:r>
      <w:proofErr w:type="spellStart"/>
      <w:r>
        <w:rPr>
          <w:rFonts w:ascii="Calibri" w:hAnsi="Calibri" w:cs="Calibri"/>
          <w:color w:val="000000"/>
          <w:sz w:val="22"/>
          <w:szCs w:val="22"/>
        </w:rPr>
        <w:t>sprüchlin</w:t>
      </w:r>
      <w:proofErr w:type="spellEnd"/>
      <w:r>
        <w:rPr>
          <w:rFonts w:ascii="Calibri" w:hAnsi="Calibri" w:cs="Calibri"/>
          <w:color w:val="000000"/>
          <w:sz w:val="22"/>
          <w:szCs w:val="22"/>
        </w:rPr>
        <w:t xml:space="preserve">/ Wie hat er die </w:t>
      </w:r>
      <w:proofErr w:type="spellStart"/>
      <w:r>
        <w:rPr>
          <w:rFonts w:ascii="Calibri" w:hAnsi="Calibri" w:cs="Calibri"/>
          <w:color w:val="000000"/>
          <w:sz w:val="22"/>
          <w:szCs w:val="22"/>
        </w:rPr>
        <w:t>leute</w:t>
      </w:r>
      <w:proofErr w:type="spellEnd"/>
      <w:r>
        <w:rPr>
          <w:rFonts w:ascii="Calibri" w:hAnsi="Calibri" w:cs="Calibri"/>
          <w:color w:val="000000"/>
          <w:sz w:val="22"/>
          <w:szCs w:val="22"/>
        </w:rPr>
        <w:t xml:space="preserve"> so lieb/ so lieb hatte Gottes Sohn die Menschen/ das er selbst Mensch ward/ Et </w:t>
      </w:r>
      <w:proofErr w:type="spellStart"/>
      <w:r>
        <w:rPr>
          <w:rFonts w:ascii="Calibri" w:hAnsi="Calibri" w:cs="Calibri"/>
          <w:color w:val="000000"/>
          <w:sz w:val="22"/>
          <w:szCs w:val="22"/>
        </w:rPr>
        <w:t>verbum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caro</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factum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est</w:t>
      </w:r>
      <w:proofErr w:type="spellEnd"/>
      <w:r>
        <w:rPr>
          <w:rStyle w:val="Funotenzeichen"/>
          <w:rFonts w:ascii="Calibri" w:hAnsi="Calibri" w:cs="Calibri"/>
          <w:color w:val="000000"/>
          <w:sz w:val="22"/>
          <w:szCs w:val="22"/>
        </w:rPr>
        <w:footnoteReference w:id="1"/>
      </w:r>
      <w:r>
        <w:rPr>
          <w:rFonts w:ascii="Calibri" w:hAnsi="Calibri" w:cs="Calibri"/>
          <w:color w:val="000000"/>
          <w:sz w:val="22"/>
          <w:szCs w:val="22"/>
        </w:rPr>
        <w:t>.</w:t>
      </w:r>
    </w:p>
    <w:p w14:paraId="046C902F"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lieb hat Gottes Son die Menschen/ das er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jhret</w:t>
      </w:r>
      <w:proofErr w:type="spellEnd"/>
      <w:r>
        <w:rPr>
          <w:rFonts w:ascii="Calibri" w:hAnsi="Calibri" w:cs="Calibri"/>
          <w:color w:val="000000"/>
          <w:sz w:val="22"/>
          <w:szCs w:val="22"/>
        </w:rPr>
        <w:t xml:space="preserve"> willen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marter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verachtung</w:t>
      </w:r>
      <w:proofErr w:type="spellEnd"/>
      <w:r>
        <w:rPr>
          <w:rFonts w:ascii="Calibri" w:hAnsi="Calibri" w:cs="Calibri"/>
          <w:color w:val="000000"/>
          <w:sz w:val="22"/>
          <w:szCs w:val="22"/>
        </w:rPr>
        <w:t xml:space="preserve"> leidet/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 leben für sie in den </w:t>
      </w:r>
      <w:proofErr w:type="spellStart"/>
      <w:r>
        <w:rPr>
          <w:rFonts w:ascii="Calibri" w:hAnsi="Calibri" w:cs="Calibri"/>
          <w:color w:val="000000"/>
          <w:sz w:val="22"/>
          <w:szCs w:val="22"/>
        </w:rPr>
        <w:t>todt</w:t>
      </w:r>
      <w:proofErr w:type="spellEnd"/>
      <w:r>
        <w:rPr>
          <w:rFonts w:ascii="Calibri" w:hAnsi="Calibri" w:cs="Calibri"/>
          <w:color w:val="000000"/>
          <w:sz w:val="22"/>
          <w:szCs w:val="22"/>
        </w:rPr>
        <w:t xml:space="preserve"> gibt.</w:t>
      </w:r>
    </w:p>
    <w:p w14:paraId="53E42062"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sehr demütiget sich Gottes Son/ das er sich </w:t>
      </w:r>
      <w:proofErr w:type="spellStart"/>
      <w:r>
        <w:rPr>
          <w:rFonts w:ascii="Calibri" w:hAnsi="Calibri" w:cs="Calibri"/>
          <w:color w:val="000000"/>
          <w:sz w:val="22"/>
          <w:szCs w:val="22"/>
        </w:rPr>
        <w:t>yedermans</w:t>
      </w:r>
      <w:proofErr w:type="spellEnd"/>
      <w:r>
        <w:rPr>
          <w:rFonts w:ascii="Calibri" w:hAnsi="Calibri" w:cs="Calibri"/>
          <w:color w:val="000000"/>
          <w:sz w:val="22"/>
          <w:szCs w:val="22"/>
        </w:rPr>
        <w:t xml:space="preserve"> Bruder nennet/ er sei wer er wölle/ wann er nur seine liebe/</w:t>
      </w:r>
      <w:proofErr w:type="spellStart"/>
      <w:r>
        <w:rPr>
          <w:rFonts w:ascii="Calibri" w:hAnsi="Calibri" w:cs="Calibri"/>
          <w:color w:val="000000"/>
          <w:sz w:val="22"/>
          <w:szCs w:val="22"/>
        </w:rPr>
        <w:t>freundtschafft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bruderschafft </w:t>
      </w:r>
      <w:proofErr w:type="spellStart"/>
      <w:r>
        <w:rPr>
          <w:rFonts w:ascii="Calibri" w:hAnsi="Calibri" w:cs="Calibri"/>
          <w:color w:val="000000"/>
          <w:sz w:val="22"/>
          <w:szCs w:val="22"/>
        </w:rPr>
        <w:t>begert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schencket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das ewige leben/ </w:t>
      </w:r>
      <w:proofErr w:type="spellStart"/>
      <w:r>
        <w:rPr>
          <w:rFonts w:ascii="Calibri" w:hAnsi="Calibri" w:cs="Calibri"/>
          <w:color w:val="000000"/>
          <w:sz w:val="22"/>
          <w:szCs w:val="22"/>
        </w:rPr>
        <w:t>Psam</w:t>
      </w:r>
      <w:proofErr w:type="spellEnd"/>
      <w:r>
        <w:rPr>
          <w:rFonts w:ascii="Calibri" w:hAnsi="Calibri" w:cs="Calibri"/>
          <w:color w:val="000000"/>
          <w:sz w:val="22"/>
          <w:szCs w:val="22"/>
        </w:rPr>
        <w:t xml:space="preserve"> 21. Johannes 20.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alles was </w:t>
      </w:r>
      <w:proofErr w:type="spellStart"/>
      <w:r>
        <w:rPr>
          <w:rFonts w:ascii="Calibri" w:hAnsi="Calibri" w:cs="Calibri"/>
          <w:color w:val="000000"/>
          <w:sz w:val="22"/>
          <w:szCs w:val="22"/>
        </w:rPr>
        <w:t>zuu</w:t>
      </w:r>
      <w:proofErr w:type="spellEnd"/>
      <w:r>
        <w:rPr>
          <w:rFonts w:ascii="Calibri" w:hAnsi="Calibri" w:cs="Calibri"/>
          <w:color w:val="000000"/>
          <w:sz w:val="22"/>
          <w:szCs w:val="22"/>
        </w:rPr>
        <w:t xml:space="preserve"> ihm </w:t>
      </w:r>
      <w:proofErr w:type="spellStart"/>
      <w:r>
        <w:rPr>
          <w:rFonts w:ascii="Calibri" w:hAnsi="Calibri" w:cs="Calibri"/>
          <w:color w:val="000000"/>
          <w:sz w:val="22"/>
          <w:szCs w:val="22"/>
        </w:rPr>
        <w:t>kümpt</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stöst</w:t>
      </w:r>
      <w:proofErr w:type="spellEnd"/>
      <w:r>
        <w:rPr>
          <w:rFonts w:ascii="Calibri" w:hAnsi="Calibri" w:cs="Calibri"/>
          <w:color w:val="000000"/>
          <w:sz w:val="22"/>
          <w:szCs w:val="22"/>
        </w:rPr>
        <w:t xml:space="preserve"> er </w:t>
      </w:r>
      <w:proofErr w:type="spellStart"/>
      <w:r>
        <w:rPr>
          <w:rFonts w:ascii="Calibri" w:hAnsi="Calibri" w:cs="Calibri"/>
          <w:color w:val="000000"/>
          <w:sz w:val="22"/>
          <w:szCs w:val="22"/>
        </w:rPr>
        <w:t>nichthinauss</w:t>
      </w:r>
      <w:proofErr w:type="spellEnd"/>
      <w:r>
        <w:rPr>
          <w:rFonts w:ascii="Calibri" w:hAnsi="Calibri" w:cs="Calibri"/>
          <w:color w:val="000000"/>
          <w:sz w:val="22"/>
          <w:szCs w:val="22"/>
        </w:rPr>
        <w:t xml:space="preserve">/ Johannes 6. Er bittet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zu gast/ </w:t>
      </w:r>
      <w:proofErr w:type="spellStart"/>
      <w:r>
        <w:rPr>
          <w:rFonts w:ascii="Calibri" w:hAnsi="Calibri" w:cs="Calibri"/>
          <w:color w:val="000000"/>
          <w:sz w:val="22"/>
          <w:szCs w:val="22"/>
        </w:rPr>
        <w:t>Kumpt</w:t>
      </w:r>
      <w:proofErr w:type="spellEnd"/>
      <w:r>
        <w:rPr>
          <w:rFonts w:ascii="Calibri" w:hAnsi="Calibri" w:cs="Calibri"/>
          <w:color w:val="000000"/>
          <w:sz w:val="22"/>
          <w:szCs w:val="22"/>
        </w:rPr>
        <w:t xml:space="preserve">(spricht er) es ist </w:t>
      </w:r>
      <w:proofErr w:type="spellStart"/>
      <w:r>
        <w:rPr>
          <w:rFonts w:ascii="Calibri" w:hAnsi="Calibri" w:cs="Calibri"/>
          <w:color w:val="000000"/>
          <w:sz w:val="22"/>
          <w:szCs w:val="22"/>
        </w:rPr>
        <w:t>aööes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bereot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kumpt</w:t>
      </w:r>
      <w:proofErr w:type="spellEnd"/>
      <w:r>
        <w:rPr>
          <w:rFonts w:ascii="Calibri" w:hAnsi="Calibri" w:cs="Calibri"/>
          <w:color w:val="000000"/>
          <w:sz w:val="22"/>
          <w:szCs w:val="22"/>
        </w:rPr>
        <w:t xml:space="preserve"> alle zu mir/ die ihr mühselig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beschwerdt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seyd</w:t>
      </w:r>
      <w:proofErr w:type="spellEnd"/>
      <w:r>
        <w:rPr>
          <w:rFonts w:ascii="Calibri" w:hAnsi="Calibri" w:cs="Calibri"/>
          <w:color w:val="000000"/>
          <w:sz w:val="22"/>
          <w:szCs w:val="22"/>
        </w:rPr>
        <w:t xml:space="preserve">/ Ich will euch erquicken/ Matthei 11.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zürnet mit denen/ so nicht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hülff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begern</w:t>
      </w:r>
      <w:proofErr w:type="spellEnd"/>
      <w:r>
        <w:rPr>
          <w:rFonts w:ascii="Calibri" w:hAnsi="Calibri" w:cs="Calibri"/>
          <w:color w:val="000000"/>
          <w:sz w:val="22"/>
          <w:szCs w:val="22"/>
        </w:rPr>
        <w:t>.</w:t>
      </w:r>
    </w:p>
    <w:p w14:paraId="71BB2A1D"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Er will/ das Gott nicht allein sein Vater/ </w:t>
      </w:r>
      <w:proofErr w:type="spellStart"/>
      <w:r>
        <w:rPr>
          <w:rFonts w:ascii="Calibri" w:hAnsi="Calibri" w:cs="Calibri"/>
          <w:color w:val="000000"/>
          <w:sz w:val="22"/>
          <w:szCs w:val="22"/>
        </w:rPr>
        <w:t>sonder</w:t>
      </w:r>
      <w:proofErr w:type="spellEnd"/>
      <w:r>
        <w:rPr>
          <w:rFonts w:ascii="Calibri" w:hAnsi="Calibri" w:cs="Calibri"/>
          <w:color w:val="000000"/>
          <w:sz w:val="22"/>
          <w:szCs w:val="22"/>
        </w:rPr>
        <w:t xml:space="preserve"> auch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Vater sei/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macht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teylhafftig</w:t>
      </w:r>
      <w:proofErr w:type="spellEnd"/>
      <w:r>
        <w:rPr>
          <w:rFonts w:ascii="Calibri" w:hAnsi="Calibri" w:cs="Calibri"/>
          <w:color w:val="000000"/>
          <w:sz w:val="22"/>
          <w:szCs w:val="22"/>
        </w:rPr>
        <w:t xml:space="preserve"> aller </w:t>
      </w:r>
      <w:proofErr w:type="spellStart"/>
      <w:r>
        <w:rPr>
          <w:rFonts w:ascii="Calibri" w:hAnsi="Calibri" w:cs="Calibri"/>
          <w:color w:val="000000"/>
          <w:sz w:val="22"/>
          <w:szCs w:val="22"/>
        </w:rPr>
        <w:t>vetterlichen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gütter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nötiget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noch zu </w:t>
      </w:r>
      <w:proofErr w:type="spellStart"/>
      <w:r>
        <w:rPr>
          <w:rFonts w:ascii="Calibri" w:hAnsi="Calibri" w:cs="Calibri"/>
          <w:color w:val="000000"/>
          <w:sz w:val="22"/>
          <w:szCs w:val="22"/>
        </w:rPr>
        <w:t>sölchen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vnuergenglichen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erbgütern</w:t>
      </w:r>
      <w:proofErr w:type="spellEnd"/>
      <w:r>
        <w:rPr>
          <w:rFonts w:ascii="Calibri" w:hAnsi="Calibri" w:cs="Calibri"/>
          <w:color w:val="000000"/>
          <w:sz w:val="22"/>
          <w:szCs w:val="22"/>
        </w:rPr>
        <w:t xml:space="preserve">/ also/ das wer sein Bruder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miterbe nicht sein will/ </w:t>
      </w:r>
      <w:proofErr w:type="spellStart"/>
      <w:r>
        <w:rPr>
          <w:rFonts w:ascii="Calibri" w:hAnsi="Calibri" w:cs="Calibri"/>
          <w:color w:val="000000"/>
          <w:sz w:val="22"/>
          <w:szCs w:val="22"/>
        </w:rPr>
        <w:t>derselb</w:t>
      </w:r>
      <w:proofErr w:type="spellEnd"/>
      <w:r>
        <w:rPr>
          <w:rFonts w:ascii="Calibri" w:hAnsi="Calibri" w:cs="Calibri"/>
          <w:color w:val="000000"/>
          <w:sz w:val="22"/>
          <w:szCs w:val="22"/>
        </w:rPr>
        <w:t xml:space="preserve"> in Gottes ewigen </w:t>
      </w:r>
      <w:proofErr w:type="spellStart"/>
      <w:r>
        <w:rPr>
          <w:rFonts w:ascii="Calibri" w:hAnsi="Calibri" w:cs="Calibri"/>
          <w:color w:val="000000"/>
          <w:sz w:val="22"/>
          <w:szCs w:val="22"/>
        </w:rPr>
        <w:t>vngnaden</w:t>
      </w:r>
      <w:proofErr w:type="spellEnd"/>
      <w:r>
        <w:rPr>
          <w:rFonts w:ascii="Calibri" w:hAnsi="Calibri" w:cs="Calibri"/>
          <w:color w:val="000000"/>
          <w:sz w:val="22"/>
          <w:szCs w:val="22"/>
        </w:rPr>
        <w:t xml:space="preserve"> bleiben soll/ Luce 14.</w:t>
      </w:r>
    </w:p>
    <w:p w14:paraId="344B848F" w14:textId="585F8598"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Weyl dann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Gott so gern bei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wolt</w:t>
      </w:r>
      <w:proofErr w:type="spellEnd"/>
      <w:r>
        <w:rPr>
          <w:rFonts w:ascii="Calibri" w:hAnsi="Calibri" w:cs="Calibri"/>
          <w:color w:val="000000"/>
          <w:sz w:val="22"/>
          <w:szCs w:val="22"/>
        </w:rPr>
        <w:t xml:space="preserve"> gern von </w:t>
      </w:r>
      <w:proofErr w:type="spellStart"/>
      <w:r>
        <w:rPr>
          <w:rFonts w:ascii="Calibri" w:hAnsi="Calibri" w:cs="Calibri"/>
          <w:color w:val="000000"/>
          <w:sz w:val="22"/>
          <w:szCs w:val="22"/>
        </w:rPr>
        <w:t>yederman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erkandt</w:t>
      </w:r>
      <w:proofErr w:type="spellEnd"/>
      <w:r>
        <w:rPr>
          <w:rFonts w:ascii="Calibri" w:hAnsi="Calibri" w:cs="Calibri"/>
          <w:color w:val="000000"/>
          <w:sz w:val="22"/>
          <w:szCs w:val="22"/>
        </w:rPr>
        <w:t xml:space="preserve"> sein/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offenbaret sich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nicht allein durch sein </w:t>
      </w:r>
      <w:proofErr w:type="spellStart"/>
      <w:r>
        <w:rPr>
          <w:rFonts w:ascii="Calibri" w:hAnsi="Calibri" w:cs="Calibri"/>
          <w:color w:val="000000"/>
          <w:sz w:val="22"/>
          <w:szCs w:val="22"/>
        </w:rPr>
        <w:t>Heyliges</w:t>
      </w:r>
      <w:proofErr w:type="spellEnd"/>
      <w:r>
        <w:rPr>
          <w:rFonts w:ascii="Calibri" w:hAnsi="Calibri" w:cs="Calibri"/>
          <w:color w:val="000000"/>
          <w:sz w:val="22"/>
          <w:szCs w:val="22"/>
        </w:rPr>
        <w:t xml:space="preserve"> Wort/ sondern lest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auch seine </w:t>
      </w:r>
      <w:proofErr w:type="spellStart"/>
      <w:r>
        <w:rPr>
          <w:rFonts w:ascii="Calibri" w:hAnsi="Calibri" w:cs="Calibri"/>
          <w:color w:val="000000"/>
          <w:sz w:val="22"/>
          <w:szCs w:val="22"/>
        </w:rPr>
        <w:t>gegenwertigkeyt</w:t>
      </w:r>
      <w:proofErr w:type="spellEnd"/>
      <w:r>
        <w:rPr>
          <w:rFonts w:ascii="Calibri" w:hAnsi="Calibri" w:cs="Calibri"/>
          <w:color w:val="000000"/>
          <w:sz w:val="22"/>
          <w:szCs w:val="22"/>
        </w:rPr>
        <w:t xml:space="preserve"> spüren in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bildet sich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denselben für/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gesucht/ </w:t>
      </w:r>
      <w:proofErr w:type="spellStart"/>
      <w:r>
        <w:rPr>
          <w:rFonts w:ascii="Calibri" w:hAnsi="Calibri" w:cs="Calibri"/>
          <w:color w:val="000000"/>
          <w:sz w:val="22"/>
          <w:szCs w:val="22"/>
        </w:rPr>
        <w:t>erkand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geehret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gepreiset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gerhümet</w:t>
      </w:r>
      <w:proofErr w:type="spellEnd"/>
      <w:r>
        <w:rPr>
          <w:rFonts w:ascii="Calibri" w:hAnsi="Calibri" w:cs="Calibri"/>
          <w:color w:val="000000"/>
          <w:sz w:val="22"/>
          <w:szCs w:val="22"/>
        </w:rPr>
        <w:t xml:space="preserve"> sein/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hat so ein gros gefall an seinen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Creaturn</w:t>
      </w:r>
      <w:proofErr w:type="spellEnd"/>
      <w:r>
        <w:rPr>
          <w:rFonts w:ascii="Calibri" w:hAnsi="Calibri" w:cs="Calibri"/>
          <w:color w:val="000000"/>
          <w:sz w:val="22"/>
          <w:szCs w:val="22"/>
        </w:rPr>
        <w:t xml:space="preserve"> Genesis 1. Psalm 104. Die er auch </w:t>
      </w:r>
      <w:proofErr w:type="spellStart"/>
      <w:r>
        <w:rPr>
          <w:rFonts w:ascii="Calibri" w:hAnsi="Calibri" w:cs="Calibri"/>
          <w:color w:val="000000"/>
          <w:sz w:val="22"/>
          <w:szCs w:val="22"/>
        </w:rPr>
        <w:t>sampt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seinen Kindern/ am Jüngsten tage </w:t>
      </w:r>
      <w:proofErr w:type="spellStart"/>
      <w:r>
        <w:rPr>
          <w:rFonts w:ascii="Calibri" w:hAnsi="Calibri" w:cs="Calibri"/>
          <w:color w:val="000000"/>
          <w:sz w:val="22"/>
          <w:szCs w:val="22"/>
        </w:rPr>
        <w:t>ernewen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wil</w:t>
      </w:r>
      <w:proofErr w:type="spellEnd"/>
      <w:r>
        <w:rPr>
          <w:rFonts w:ascii="Calibri" w:hAnsi="Calibri" w:cs="Calibri"/>
          <w:color w:val="000000"/>
          <w:sz w:val="22"/>
          <w:szCs w:val="22"/>
        </w:rPr>
        <w:t xml:space="preserve">/ Roma. 8. </w:t>
      </w:r>
      <w:proofErr w:type="spellStart"/>
      <w:r>
        <w:rPr>
          <w:rFonts w:ascii="Calibri" w:hAnsi="Calibri" w:cs="Calibri"/>
          <w:color w:val="000000"/>
          <w:sz w:val="22"/>
          <w:szCs w:val="22"/>
        </w:rPr>
        <w:t>Apoca</w:t>
      </w:r>
      <w:proofErr w:type="spellEnd"/>
      <w:r>
        <w:rPr>
          <w:rFonts w:ascii="Calibri" w:hAnsi="Calibri" w:cs="Calibri"/>
          <w:color w:val="000000"/>
          <w:sz w:val="22"/>
          <w:szCs w:val="22"/>
        </w:rPr>
        <w:t xml:space="preserve">. 21. So habe ich </w:t>
      </w:r>
      <w:proofErr w:type="spellStart"/>
      <w:r>
        <w:rPr>
          <w:rFonts w:ascii="Calibri" w:hAnsi="Calibri" w:cs="Calibri"/>
          <w:color w:val="000000"/>
          <w:sz w:val="22"/>
          <w:szCs w:val="22"/>
        </w:rPr>
        <w:t>vnter</w:t>
      </w:r>
      <w:proofErr w:type="spellEnd"/>
      <w:r>
        <w:rPr>
          <w:rFonts w:ascii="Calibri" w:hAnsi="Calibri" w:cs="Calibri"/>
          <w:color w:val="000000"/>
          <w:sz w:val="22"/>
          <w:szCs w:val="22"/>
        </w:rPr>
        <w:t xml:space="preserve"> andern Gottes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wercken</w:t>
      </w:r>
      <w:proofErr w:type="spellEnd"/>
      <w:r>
        <w:rPr>
          <w:rFonts w:ascii="Calibri" w:hAnsi="Calibri" w:cs="Calibri"/>
          <w:color w:val="000000"/>
          <w:sz w:val="22"/>
          <w:szCs w:val="22"/>
        </w:rPr>
        <w:t xml:space="preserve">/ auch diese liebliche Blumen die man recht nennet die </w:t>
      </w:r>
      <w:proofErr w:type="spellStart"/>
      <w:r>
        <w:rPr>
          <w:rFonts w:ascii="Calibri" w:hAnsi="Calibri" w:cs="Calibri"/>
          <w:color w:val="000000"/>
          <w:sz w:val="22"/>
          <w:szCs w:val="22"/>
        </w:rPr>
        <w:t>Treifeltigkeyt</w:t>
      </w:r>
      <w:proofErr w:type="spellEnd"/>
      <w:r>
        <w:rPr>
          <w:rStyle w:val="Funotenzeichen"/>
          <w:rFonts w:ascii="Calibri" w:hAnsi="Calibri" w:cs="Calibri"/>
          <w:color w:val="000000"/>
          <w:sz w:val="22"/>
          <w:szCs w:val="22"/>
        </w:rPr>
        <w:footnoteReference w:id="2"/>
      </w:r>
      <w:r>
        <w:rPr>
          <w:rFonts w:ascii="Calibri" w:hAnsi="Calibri" w:cs="Calibri"/>
          <w:color w:val="000000"/>
          <w:sz w:val="22"/>
          <w:szCs w:val="22"/>
        </w:rPr>
        <w:t xml:space="preserve">/ </w:t>
      </w:r>
      <w:proofErr w:type="spellStart"/>
      <w:r>
        <w:rPr>
          <w:rFonts w:ascii="Calibri" w:hAnsi="Calibri" w:cs="Calibri"/>
          <w:color w:val="000000"/>
          <w:sz w:val="22"/>
          <w:szCs w:val="22"/>
        </w:rPr>
        <w:t>offt</w:t>
      </w:r>
      <w:proofErr w:type="spellEnd"/>
      <w:r>
        <w:rPr>
          <w:rFonts w:ascii="Calibri" w:hAnsi="Calibri" w:cs="Calibri"/>
          <w:color w:val="000000"/>
          <w:sz w:val="22"/>
          <w:szCs w:val="22"/>
        </w:rPr>
        <w:t xml:space="preserve"> mit </w:t>
      </w:r>
      <w:proofErr w:type="spellStart"/>
      <w:r>
        <w:rPr>
          <w:rFonts w:ascii="Calibri" w:hAnsi="Calibri" w:cs="Calibri"/>
          <w:color w:val="000000"/>
          <w:sz w:val="22"/>
          <w:szCs w:val="22"/>
        </w:rPr>
        <w:t>lust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liebe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verwunderng</w:t>
      </w:r>
      <w:proofErr w:type="spellEnd"/>
      <w:r>
        <w:rPr>
          <w:rFonts w:ascii="Calibri" w:hAnsi="Calibri" w:cs="Calibri"/>
          <w:color w:val="000000"/>
          <w:sz w:val="22"/>
          <w:szCs w:val="22"/>
        </w:rPr>
        <w:t xml:space="preserve"> angesehen/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seiner </w:t>
      </w:r>
      <w:proofErr w:type="spellStart"/>
      <w:r>
        <w:rPr>
          <w:rFonts w:ascii="Calibri" w:hAnsi="Calibri" w:cs="Calibri"/>
          <w:color w:val="000000"/>
          <w:sz w:val="22"/>
          <w:szCs w:val="22"/>
        </w:rPr>
        <w:t>bedeutung</w:t>
      </w:r>
      <w:proofErr w:type="spellEnd"/>
      <w:r>
        <w:rPr>
          <w:rFonts w:ascii="Calibri" w:hAnsi="Calibri" w:cs="Calibri"/>
          <w:color w:val="000000"/>
          <w:sz w:val="22"/>
          <w:szCs w:val="22"/>
        </w:rPr>
        <w:t xml:space="preserve"> nach gedacht, bis ich sie </w:t>
      </w:r>
      <w:proofErr w:type="spellStart"/>
      <w:r>
        <w:rPr>
          <w:rFonts w:ascii="Calibri" w:hAnsi="Calibri" w:cs="Calibri"/>
          <w:color w:val="000000"/>
          <w:sz w:val="22"/>
          <w:szCs w:val="22"/>
        </w:rPr>
        <w:t>funden</w:t>
      </w:r>
      <w:proofErr w:type="spellEnd"/>
      <w:r>
        <w:rPr>
          <w:rFonts w:ascii="Calibri" w:hAnsi="Calibri" w:cs="Calibri"/>
          <w:color w:val="000000"/>
          <w:sz w:val="22"/>
          <w:szCs w:val="22"/>
        </w:rPr>
        <w:t xml:space="preserve"> habe.</w:t>
      </w:r>
    </w:p>
    <w:p w14:paraId="50293CB0"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bedeuten nun die drei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so aneinander </w:t>
      </w:r>
      <w:proofErr w:type="spellStart"/>
      <w:r>
        <w:rPr>
          <w:rFonts w:ascii="Calibri" w:hAnsi="Calibri" w:cs="Calibri"/>
          <w:color w:val="000000"/>
          <w:sz w:val="22"/>
          <w:szCs w:val="22"/>
        </w:rPr>
        <w:t>stehn</w:t>
      </w:r>
      <w:proofErr w:type="spellEnd"/>
      <w:r>
        <w:rPr>
          <w:rFonts w:ascii="Calibri" w:hAnsi="Calibri" w:cs="Calibri"/>
          <w:color w:val="000000"/>
          <w:sz w:val="22"/>
          <w:szCs w:val="22"/>
        </w:rPr>
        <w:t xml:space="preserve">/ Gott den Vater/ Gott den Son/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Gott den </w:t>
      </w:r>
      <w:proofErr w:type="spellStart"/>
      <w:r>
        <w:rPr>
          <w:rFonts w:ascii="Calibri" w:hAnsi="Calibri" w:cs="Calibri"/>
          <w:color w:val="000000"/>
          <w:sz w:val="22"/>
          <w:szCs w:val="22"/>
        </w:rPr>
        <w:t>heyligen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wie die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aneinander </w:t>
      </w:r>
      <w:proofErr w:type="spellStart"/>
      <w:r>
        <w:rPr>
          <w:rFonts w:ascii="Calibri" w:hAnsi="Calibri" w:cs="Calibri"/>
          <w:color w:val="000000"/>
          <w:sz w:val="22"/>
          <w:szCs w:val="22"/>
        </w:rPr>
        <w:t>sstehn</w:t>
      </w:r>
      <w:proofErr w:type="spellEnd"/>
      <w:r>
        <w:rPr>
          <w:rFonts w:ascii="Calibri" w:hAnsi="Calibri" w:cs="Calibri"/>
          <w:color w:val="000000"/>
          <w:sz w:val="22"/>
          <w:szCs w:val="22"/>
        </w:rPr>
        <w:t xml:space="preserve">/ gleich als </w:t>
      </w:r>
      <w:proofErr w:type="spellStart"/>
      <w:r>
        <w:rPr>
          <w:rFonts w:ascii="Calibri" w:hAnsi="Calibri" w:cs="Calibri"/>
          <w:color w:val="000000"/>
          <w:sz w:val="22"/>
          <w:szCs w:val="22"/>
        </w:rPr>
        <w:t>weren</w:t>
      </w:r>
      <w:proofErr w:type="spellEnd"/>
      <w:r>
        <w:rPr>
          <w:rFonts w:ascii="Calibri" w:hAnsi="Calibri" w:cs="Calibri"/>
          <w:color w:val="000000"/>
          <w:sz w:val="22"/>
          <w:szCs w:val="22"/>
        </w:rPr>
        <w:t xml:space="preserve"> sie ein Corpus/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ist doch </w:t>
      </w:r>
      <w:proofErr w:type="spellStart"/>
      <w:r>
        <w:rPr>
          <w:rFonts w:ascii="Calibri" w:hAnsi="Calibri" w:cs="Calibri"/>
          <w:color w:val="000000"/>
          <w:sz w:val="22"/>
          <w:szCs w:val="22"/>
        </w:rPr>
        <w:t>Treifeltig</w:t>
      </w:r>
      <w:proofErr w:type="spellEnd"/>
      <w:r>
        <w:rPr>
          <w:rFonts w:ascii="Calibri" w:hAnsi="Calibri" w:cs="Calibri"/>
          <w:color w:val="000000"/>
          <w:sz w:val="22"/>
          <w:szCs w:val="22"/>
        </w:rPr>
        <w:t xml:space="preserve">/ Also sind in der einigen </w:t>
      </w:r>
      <w:proofErr w:type="spellStart"/>
      <w:r>
        <w:rPr>
          <w:rFonts w:ascii="Calibri" w:hAnsi="Calibri" w:cs="Calibri"/>
          <w:color w:val="000000"/>
          <w:sz w:val="22"/>
          <w:szCs w:val="22"/>
        </w:rPr>
        <w:t>Gotheyt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dem </w:t>
      </w:r>
      <w:proofErr w:type="spellStart"/>
      <w:r>
        <w:rPr>
          <w:rFonts w:ascii="Calibri" w:hAnsi="Calibri" w:cs="Calibri"/>
          <w:color w:val="000000"/>
          <w:sz w:val="22"/>
          <w:szCs w:val="22"/>
        </w:rPr>
        <w:t>eynigen</w:t>
      </w:r>
      <w:proofErr w:type="spellEnd"/>
      <w:r>
        <w:rPr>
          <w:rFonts w:ascii="Calibri" w:hAnsi="Calibri" w:cs="Calibri"/>
          <w:color w:val="000000"/>
          <w:sz w:val="22"/>
          <w:szCs w:val="22"/>
        </w:rPr>
        <w:t xml:space="preserve"> Göttlichen wesen/ drei </w:t>
      </w:r>
      <w:proofErr w:type="spellStart"/>
      <w:r>
        <w:rPr>
          <w:rFonts w:ascii="Calibri" w:hAnsi="Calibri" w:cs="Calibri"/>
          <w:color w:val="000000"/>
          <w:sz w:val="22"/>
          <w:szCs w:val="22"/>
        </w:rPr>
        <w:t>vnterschiedliche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personen</w:t>
      </w:r>
      <w:proofErr w:type="spellEnd"/>
      <w:r>
        <w:rPr>
          <w:rFonts w:ascii="Calibri" w:hAnsi="Calibri" w:cs="Calibri"/>
          <w:color w:val="000000"/>
          <w:sz w:val="22"/>
          <w:szCs w:val="22"/>
        </w:rPr>
        <w:t>.</w:t>
      </w:r>
    </w:p>
    <w:p w14:paraId="590A0480"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Gold oder </w:t>
      </w:r>
      <w:proofErr w:type="spellStart"/>
      <w:r>
        <w:rPr>
          <w:rFonts w:ascii="Calibri" w:hAnsi="Calibri" w:cs="Calibri"/>
          <w:color w:val="000000"/>
          <w:sz w:val="22"/>
          <w:szCs w:val="22"/>
        </w:rPr>
        <w:t>Sonnefarb</w:t>
      </w:r>
      <w:proofErr w:type="spellEnd"/>
      <w:r>
        <w:rPr>
          <w:rFonts w:ascii="Calibri" w:hAnsi="Calibri" w:cs="Calibri"/>
          <w:color w:val="000000"/>
          <w:sz w:val="22"/>
          <w:szCs w:val="22"/>
        </w:rPr>
        <w:t xml:space="preserve"> mitten zwischen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die sich mit </w:t>
      </w:r>
      <w:proofErr w:type="spellStart"/>
      <w:r>
        <w:rPr>
          <w:rFonts w:ascii="Calibri" w:hAnsi="Calibri" w:cs="Calibri"/>
          <w:color w:val="000000"/>
          <w:sz w:val="22"/>
          <w:szCs w:val="22"/>
        </w:rPr>
        <w:t>jren</w:t>
      </w:r>
      <w:proofErr w:type="spellEnd"/>
      <w:r>
        <w:rPr>
          <w:rFonts w:ascii="Calibri" w:hAnsi="Calibri" w:cs="Calibri"/>
          <w:color w:val="000000"/>
          <w:sz w:val="22"/>
          <w:szCs w:val="22"/>
        </w:rPr>
        <w:t xml:space="preserve"> schönen </w:t>
      </w:r>
      <w:proofErr w:type="spellStart"/>
      <w:r>
        <w:rPr>
          <w:rFonts w:ascii="Calibri" w:hAnsi="Calibri" w:cs="Calibri"/>
          <w:color w:val="000000"/>
          <w:sz w:val="22"/>
          <w:szCs w:val="22"/>
        </w:rPr>
        <w:t>glentzen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alle </w:t>
      </w:r>
      <w:proofErr w:type="spellStart"/>
      <w:r>
        <w:rPr>
          <w:rFonts w:ascii="Calibri" w:hAnsi="Calibri" w:cs="Calibri"/>
          <w:color w:val="000000"/>
          <w:sz w:val="22"/>
          <w:szCs w:val="22"/>
        </w:rPr>
        <w:t>drey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ausgeust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bedeut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Gottheyt</w:t>
      </w:r>
      <w:proofErr w:type="spellEnd"/>
      <w:r>
        <w:rPr>
          <w:rFonts w:ascii="Calibri" w:hAnsi="Calibri" w:cs="Calibri"/>
          <w:color w:val="000000"/>
          <w:sz w:val="22"/>
          <w:szCs w:val="22"/>
        </w:rPr>
        <w:t xml:space="preserve">/ so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Personen gemein ist.</w:t>
      </w:r>
    </w:p>
    <w:p w14:paraId="705B9729"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bedeuten aber die </w:t>
      </w:r>
      <w:proofErr w:type="spellStart"/>
      <w:r>
        <w:rPr>
          <w:rFonts w:ascii="Calibri" w:hAnsi="Calibri" w:cs="Calibri"/>
          <w:color w:val="000000"/>
          <w:sz w:val="22"/>
          <w:szCs w:val="22"/>
        </w:rPr>
        <w:t>zwey</w:t>
      </w:r>
      <w:proofErr w:type="spellEnd"/>
      <w:r>
        <w:rPr>
          <w:rFonts w:ascii="Calibri" w:hAnsi="Calibri" w:cs="Calibri"/>
          <w:color w:val="000000"/>
          <w:sz w:val="22"/>
          <w:szCs w:val="22"/>
        </w:rPr>
        <w:t xml:space="preserve"> neben </w:t>
      </w:r>
      <w:proofErr w:type="spellStart"/>
      <w:r>
        <w:rPr>
          <w:rFonts w:ascii="Calibri" w:hAnsi="Calibri" w:cs="Calibri"/>
          <w:color w:val="000000"/>
          <w:sz w:val="22"/>
          <w:szCs w:val="22"/>
        </w:rPr>
        <w:t>Bletlin</w:t>
      </w:r>
      <w:proofErr w:type="spellEnd"/>
      <w:r>
        <w:rPr>
          <w:rFonts w:ascii="Calibri" w:hAnsi="Calibri" w:cs="Calibri"/>
          <w:color w:val="000000"/>
          <w:sz w:val="22"/>
          <w:szCs w:val="22"/>
        </w:rPr>
        <w:t xml:space="preserve">/ so hart </w:t>
      </w:r>
      <w:proofErr w:type="spellStart"/>
      <w:r>
        <w:rPr>
          <w:rFonts w:ascii="Calibri" w:hAnsi="Calibri" w:cs="Calibri"/>
          <w:color w:val="000000"/>
          <w:sz w:val="22"/>
          <w:szCs w:val="22"/>
        </w:rPr>
        <w:t>vnten</w:t>
      </w:r>
      <w:proofErr w:type="spellEnd"/>
      <w:r>
        <w:rPr>
          <w:rFonts w:ascii="Calibri" w:hAnsi="Calibri" w:cs="Calibri"/>
          <w:color w:val="000000"/>
          <w:sz w:val="22"/>
          <w:szCs w:val="22"/>
        </w:rPr>
        <w:t xml:space="preserve"> an den dreien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hangen/ Sie bedeuten die zwo Gemeinde Gottes/ die in sein ewiges reich gehören/ bei welchen er sein will/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sie bei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die Gemeine der Engel/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die Gemeine der </w:t>
      </w:r>
      <w:proofErr w:type="spellStart"/>
      <w:r>
        <w:rPr>
          <w:rFonts w:ascii="Calibri" w:hAnsi="Calibri" w:cs="Calibri"/>
          <w:color w:val="000000"/>
          <w:sz w:val="22"/>
          <w:szCs w:val="22"/>
        </w:rPr>
        <w:t>menschen</w:t>
      </w:r>
      <w:proofErr w:type="spellEnd"/>
      <w:r>
        <w:rPr>
          <w:rFonts w:ascii="Calibri" w:hAnsi="Calibri" w:cs="Calibri"/>
          <w:color w:val="000000"/>
          <w:sz w:val="22"/>
          <w:szCs w:val="22"/>
        </w:rPr>
        <w:t xml:space="preserve">/ Dann diese zwo Gemeine hat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für allen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erwelet</w:t>
      </w:r>
      <w:proofErr w:type="spellEnd"/>
      <w:r>
        <w:rPr>
          <w:rFonts w:ascii="Calibri" w:hAnsi="Calibri" w:cs="Calibri"/>
          <w:color w:val="000000"/>
          <w:sz w:val="22"/>
          <w:szCs w:val="22"/>
        </w:rPr>
        <w:t xml:space="preserve">/ das sie ihn erkennen/ preisen/ predigen/ </w:t>
      </w:r>
      <w:proofErr w:type="spellStart"/>
      <w:r>
        <w:rPr>
          <w:rFonts w:ascii="Calibri" w:hAnsi="Calibri" w:cs="Calibri"/>
          <w:color w:val="000000"/>
          <w:sz w:val="22"/>
          <w:szCs w:val="22"/>
        </w:rPr>
        <w:t>rhümen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loben </w:t>
      </w:r>
      <w:proofErr w:type="spellStart"/>
      <w:r>
        <w:rPr>
          <w:rFonts w:ascii="Calibri" w:hAnsi="Calibri" w:cs="Calibri"/>
          <w:color w:val="000000"/>
          <w:sz w:val="22"/>
          <w:szCs w:val="22"/>
        </w:rPr>
        <w:t>söllen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Johan. 14.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das </w:t>
      </w:r>
      <w:proofErr w:type="spellStart"/>
      <w:r>
        <w:rPr>
          <w:rFonts w:ascii="Calibri" w:hAnsi="Calibri" w:cs="Calibri"/>
          <w:color w:val="000000"/>
          <w:sz w:val="22"/>
          <w:szCs w:val="22"/>
        </w:rPr>
        <w:t>jhr</w:t>
      </w:r>
      <w:proofErr w:type="spellEnd"/>
      <w:r>
        <w:rPr>
          <w:rFonts w:ascii="Calibri" w:hAnsi="Calibri" w:cs="Calibri"/>
          <w:color w:val="000000"/>
          <w:sz w:val="22"/>
          <w:szCs w:val="22"/>
        </w:rPr>
        <w:t xml:space="preserve"> seid wo ich bin.</w:t>
      </w:r>
    </w:p>
    <w:p w14:paraId="04C2F8FC"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Es haben auch die </w:t>
      </w:r>
      <w:proofErr w:type="spellStart"/>
      <w:r>
        <w:rPr>
          <w:rFonts w:ascii="Calibri" w:hAnsi="Calibri" w:cs="Calibri"/>
          <w:color w:val="000000"/>
          <w:sz w:val="22"/>
          <w:szCs w:val="22"/>
        </w:rPr>
        <w:t>zwey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w:t>
      </w:r>
      <w:proofErr w:type="spellEnd"/>
      <w:r>
        <w:rPr>
          <w:rFonts w:ascii="Calibri" w:hAnsi="Calibri" w:cs="Calibri"/>
          <w:color w:val="000000"/>
          <w:sz w:val="22"/>
          <w:szCs w:val="22"/>
        </w:rPr>
        <w:t xml:space="preserve"> fast </w:t>
      </w:r>
      <w:proofErr w:type="spellStart"/>
      <w:r>
        <w:rPr>
          <w:rFonts w:ascii="Calibri" w:hAnsi="Calibri" w:cs="Calibri"/>
          <w:color w:val="000000"/>
          <w:sz w:val="22"/>
          <w:szCs w:val="22"/>
        </w:rPr>
        <w:t>eynerley</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farb</w:t>
      </w:r>
      <w:proofErr w:type="spellEnd"/>
      <w:r>
        <w:rPr>
          <w:rFonts w:ascii="Calibri" w:hAnsi="Calibri" w:cs="Calibri"/>
          <w:color w:val="000000"/>
          <w:sz w:val="22"/>
          <w:szCs w:val="22"/>
        </w:rPr>
        <w:t xml:space="preserve"> mit den </w:t>
      </w:r>
      <w:proofErr w:type="spellStart"/>
      <w:r>
        <w:rPr>
          <w:rFonts w:ascii="Calibri" w:hAnsi="Calibri" w:cs="Calibri"/>
          <w:color w:val="000000"/>
          <w:sz w:val="22"/>
          <w:szCs w:val="22"/>
        </w:rPr>
        <w:t>dreyen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Blettern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nemlich</w:t>
      </w:r>
      <w:proofErr w:type="spellEnd"/>
      <w:r>
        <w:rPr>
          <w:rFonts w:ascii="Calibri" w:hAnsi="Calibri" w:cs="Calibri"/>
          <w:color w:val="000000"/>
          <w:sz w:val="22"/>
          <w:szCs w:val="22"/>
        </w:rPr>
        <w:t xml:space="preserve"> braun oder </w:t>
      </w:r>
      <w:proofErr w:type="spellStart"/>
      <w:r>
        <w:rPr>
          <w:rFonts w:ascii="Calibri" w:hAnsi="Calibri" w:cs="Calibri"/>
          <w:color w:val="000000"/>
          <w:sz w:val="22"/>
          <w:szCs w:val="22"/>
        </w:rPr>
        <w:t>weys</w:t>
      </w:r>
      <w:proofErr w:type="spellEnd"/>
      <w:r>
        <w:rPr>
          <w:rFonts w:ascii="Calibri" w:hAnsi="Calibri" w:cs="Calibri"/>
          <w:color w:val="000000"/>
          <w:sz w:val="22"/>
          <w:szCs w:val="22"/>
        </w:rPr>
        <w:t xml:space="preserve">/ Dann Gott bekleidet diese zwo Gemeine mit seiner </w:t>
      </w:r>
      <w:proofErr w:type="spellStart"/>
      <w:r>
        <w:rPr>
          <w:rFonts w:ascii="Calibri" w:hAnsi="Calibri" w:cs="Calibri"/>
          <w:color w:val="000000"/>
          <w:sz w:val="22"/>
          <w:szCs w:val="22"/>
        </w:rPr>
        <w:t>farbe</w:t>
      </w:r>
      <w:proofErr w:type="spellEnd"/>
      <w:r>
        <w:rPr>
          <w:rFonts w:ascii="Calibri" w:hAnsi="Calibri" w:cs="Calibri"/>
          <w:color w:val="000000"/>
          <w:sz w:val="22"/>
          <w:szCs w:val="22"/>
        </w:rPr>
        <w:t xml:space="preserve">/ das ist/ mit seiner </w:t>
      </w:r>
      <w:proofErr w:type="spellStart"/>
      <w:r>
        <w:rPr>
          <w:rFonts w:ascii="Calibri" w:hAnsi="Calibri" w:cs="Calibri"/>
          <w:color w:val="000000"/>
          <w:sz w:val="22"/>
          <w:szCs w:val="22"/>
        </w:rPr>
        <w:t>hehrligkeyt</w:t>
      </w:r>
      <w:proofErr w:type="spellEnd"/>
      <w:r>
        <w:rPr>
          <w:rFonts w:ascii="Calibri" w:hAnsi="Calibri" w:cs="Calibri"/>
          <w:color w:val="000000"/>
          <w:sz w:val="22"/>
          <w:szCs w:val="22"/>
        </w:rPr>
        <w:t xml:space="preserve">/Wie S. Joha. sagt 1. Joh. 3. Meine lieben/ Wir sind nu Gottes Kinder/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ist noch nicht erschienen was wir sein werden/ wir wissen aber/ wann es erscheinen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das wir </w:t>
      </w:r>
      <w:proofErr w:type="spellStart"/>
      <w:r>
        <w:rPr>
          <w:rFonts w:ascii="Calibri" w:hAnsi="Calibri" w:cs="Calibri"/>
          <w:color w:val="000000"/>
          <w:sz w:val="22"/>
          <w:szCs w:val="22"/>
        </w:rPr>
        <w:t>jm</w:t>
      </w:r>
      <w:proofErr w:type="spellEnd"/>
      <w:r>
        <w:rPr>
          <w:rFonts w:ascii="Calibri" w:hAnsi="Calibri" w:cs="Calibri"/>
          <w:color w:val="000000"/>
          <w:sz w:val="22"/>
          <w:szCs w:val="22"/>
        </w:rPr>
        <w:t xml:space="preserve"> gleich sein werden/ dann wir werden </w:t>
      </w:r>
      <w:proofErr w:type="spellStart"/>
      <w:r>
        <w:rPr>
          <w:rFonts w:ascii="Calibri" w:hAnsi="Calibri" w:cs="Calibri"/>
          <w:color w:val="000000"/>
          <w:sz w:val="22"/>
          <w:szCs w:val="22"/>
        </w:rPr>
        <w:t>jn</w:t>
      </w:r>
      <w:proofErr w:type="spellEnd"/>
      <w:r>
        <w:rPr>
          <w:rFonts w:ascii="Calibri" w:hAnsi="Calibri" w:cs="Calibri"/>
          <w:color w:val="000000"/>
          <w:sz w:val="22"/>
          <w:szCs w:val="22"/>
        </w:rPr>
        <w:t xml:space="preserve"> sehen wie er ist/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ein </w:t>
      </w:r>
      <w:proofErr w:type="spellStart"/>
      <w:r>
        <w:rPr>
          <w:rFonts w:ascii="Calibri" w:hAnsi="Calibri" w:cs="Calibri"/>
          <w:color w:val="000000"/>
          <w:sz w:val="22"/>
          <w:szCs w:val="22"/>
        </w:rPr>
        <w:t>yglicher</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sölche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hoffnung</w:t>
      </w:r>
      <w:proofErr w:type="spellEnd"/>
      <w:r>
        <w:rPr>
          <w:rFonts w:ascii="Calibri" w:hAnsi="Calibri" w:cs="Calibri"/>
          <w:color w:val="000000"/>
          <w:sz w:val="22"/>
          <w:szCs w:val="22"/>
        </w:rPr>
        <w:t xml:space="preserve"> hat zu </w:t>
      </w:r>
      <w:proofErr w:type="spellStart"/>
      <w:r>
        <w:rPr>
          <w:rFonts w:ascii="Calibri" w:hAnsi="Calibri" w:cs="Calibri"/>
          <w:color w:val="000000"/>
          <w:sz w:val="22"/>
          <w:szCs w:val="22"/>
        </w:rPr>
        <w:t>jhm</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reyniget</w:t>
      </w:r>
      <w:proofErr w:type="spellEnd"/>
      <w:r>
        <w:rPr>
          <w:rFonts w:ascii="Calibri" w:hAnsi="Calibri" w:cs="Calibri"/>
          <w:color w:val="000000"/>
          <w:sz w:val="22"/>
          <w:szCs w:val="22"/>
        </w:rPr>
        <w:t xml:space="preserve"> sich/ wie er auch </w:t>
      </w:r>
      <w:proofErr w:type="spellStart"/>
      <w:r>
        <w:rPr>
          <w:rFonts w:ascii="Calibri" w:hAnsi="Calibri" w:cs="Calibri"/>
          <w:color w:val="000000"/>
          <w:sz w:val="22"/>
          <w:szCs w:val="22"/>
        </w:rPr>
        <w:t>reyn</w:t>
      </w:r>
      <w:proofErr w:type="spellEnd"/>
      <w:r>
        <w:rPr>
          <w:rFonts w:ascii="Calibri" w:hAnsi="Calibri" w:cs="Calibri"/>
          <w:color w:val="000000"/>
          <w:sz w:val="22"/>
          <w:szCs w:val="22"/>
        </w:rPr>
        <w:t xml:space="preserve"> ist/ </w:t>
      </w:r>
      <w:proofErr w:type="spellStart"/>
      <w:r>
        <w:rPr>
          <w:rFonts w:ascii="Calibri" w:hAnsi="Calibri" w:cs="Calibri"/>
          <w:color w:val="000000"/>
          <w:sz w:val="22"/>
          <w:szCs w:val="22"/>
        </w:rPr>
        <w:t>dz</w:t>
      </w:r>
      <w:proofErr w:type="spellEnd"/>
      <w:r>
        <w:rPr>
          <w:rFonts w:ascii="Calibri" w:hAnsi="Calibri" w:cs="Calibri"/>
          <w:color w:val="000000"/>
          <w:sz w:val="22"/>
          <w:szCs w:val="22"/>
        </w:rPr>
        <w:t xml:space="preserve"> ist/ Wie S. Paulus sagt Roma 6. Er wandelt in </w:t>
      </w:r>
      <w:proofErr w:type="spellStart"/>
      <w:r>
        <w:rPr>
          <w:rFonts w:ascii="Calibri" w:hAnsi="Calibri" w:cs="Calibri"/>
          <w:color w:val="000000"/>
          <w:sz w:val="22"/>
          <w:szCs w:val="22"/>
        </w:rPr>
        <w:t>eim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newen</w:t>
      </w:r>
      <w:proofErr w:type="spellEnd"/>
      <w:r>
        <w:rPr>
          <w:rFonts w:ascii="Calibri" w:hAnsi="Calibri" w:cs="Calibri"/>
          <w:color w:val="000000"/>
          <w:sz w:val="22"/>
          <w:szCs w:val="22"/>
        </w:rPr>
        <w:t xml:space="preserve"> leben/ Desgleichen spricht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Math. 13. Die gerechten werden leuchten wie die Sonnen in </w:t>
      </w:r>
      <w:proofErr w:type="spellStart"/>
      <w:r>
        <w:rPr>
          <w:rFonts w:ascii="Calibri" w:hAnsi="Calibri" w:cs="Calibri"/>
          <w:color w:val="000000"/>
          <w:sz w:val="22"/>
          <w:szCs w:val="22"/>
        </w:rPr>
        <w:t>jres</w:t>
      </w:r>
      <w:proofErr w:type="spellEnd"/>
      <w:r>
        <w:rPr>
          <w:rFonts w:ascii="Calibri" w:hAnsi="Calibri" w:cs="Calibri"/>
          <w:color w:val="000000"/>
          <w:sz w:val="22"/>
          <w:szCs w:val="22"/>
        </w:rPr>
        <w:t xml:space="preserve"> Vaters reich/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2. Pet. 1. spricht/ Wir werden </w:t>
      </w:r>
      <w:proofErr w:type="spellStart"/>
      <w:r>
        <w:rPr>
          <w:rFonts w:ascii="Calibri" w:hAnsi="Calibri" w:cs="Calibri"/>
          <w:color w:val="000000"/>
          <w:sz w:val="22"/>
          <w:szCs w:val="22"/>
        </w:rPr>
        <w:t>teylhafftig</w:t>
      </w:r>
      <w:proofErr w:type="spellEnd"/>
      <w:r>
        <w:rPr>
          <w:rFonts w:ascii="Calibri" w:hAnsi="Calibri" w:cs="Calibri"/>
          <w:color w:val="000000"/>
          <w:sz w:val="22"/>
          <w:szCs w:val="22"/>
        </w:rPr>
        <w:t xml:space="preserve"> der </w:t>
      </w:r>
      <w:proofErr w:type="spellStart"/>
      <w:r>
        <w:rPr>
          <w:rFonts w:ascii="Calibri" w:hAnsi="Calibri" w:cs="Calibri"/>
          <w:color w:val="000000"/>
          <w:sz w:val="22"/>
          <w:szCs w:val="22"/>
        </w:rPr>
        <w:t>Götlichen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natur</w:t>
      </w:r>
      <w:proofErr w:type="spellEnd"/>
      <w:r>
        <w:rPr>
          <w:rFonts w:ascii="Calibri" w:hAnsi="Calibri" w:cs="Calibri"/>
          <w:color w:val="000000"/>
          <w:sz w:val="22"/>
          <w:szCs w:val="22"/>
        </w:rPr>
        <w:t>.</w:t>
      </w:r>
    </w:p>
    <w:p w14:paraId="46D67D0A"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Dis sind meine </w:t>
      </w:r>
      <w:proofErr w:type="spellStart"/>
      <w:r>
        <w:rPr>
          <w:rFonts w:ascii="Calibri" w:hAnsi="Calibri" w:cs="Calibri"/>
          <w:color w:val="000000"/>
          <w:sz w:val="22"/>
          <w:szCs w:val="22"/>
        </w:rPr>
        <w:t>gedancken</w:t>
      </w:r>
      <w:proofErr w:type="spellEnd"/>
      <w:r>
        <w:rPr>
          <w:rFonts w:ascii="Calibri" w:hAnsi="Calibri" w:cs="Calibri"/>
          <w:color w:val="000000"/>
          <w:sz w:val="22"/>
          <w:szCs w:val="22"/>
        </w:rPr>
        <w:t xml:space="preserve"> von </w:t>
      </w:r>
      <w:proofErr w:type="spellStart"/>
      <w:r>
        <w:rPr>
          <w:rFonts w:ascii="Calibri" w:hAnsi="Calibri" w:cs="Calibri"/>
          <w:color w:val="000000"/>
          <w:sz w:val="22"/>
          <w:szCs w:val="22"/>
        </w:rPr>
        <w:t>disem</w:t>
      </w:r>
      <w:proofErr w:type="spellEnd"/>
      <w:r>
        <w:rPr>
          <w:rFonts w:ascii="Calibri" w:hAnsi="Calibri" w:cs="Calibri"/>
          <w:color w:val="000000"/>
          <w:sz w:val="22"/>
          <w:szCs w:val="22"/>
        </w:rPr>
        <w:t xml:space="preserve"> schönen holdseligen </w:t>
      </w:r>
      <w:proofErr w:type="spellStart"/>
      <w:r>
        <w:rPr>
          <w:rFonts w:ascii="Calibri" w:hAnsi="Calibri" w:cs="Calibri"/>
          <w:color w:val="000000"/>
          <w:sz w:val="22"/>
          <w:szCs w:val="22"/>
        </w:rPr>
        <w:t>Blümlin</w:t>
      </w:r>
      <w:proofErr w:type="spellEnd"/>
      <w:r>
        <w:rPr>
          <w:rFonts w:ascii="Calibri" w:hAnsi="Calibri" w:cs="Calibri"/>
          <w:color w:val="000000"/>
          <w:sz w:val="22"/>
          <w:szCs w:val="22"/>
        </w:rPr>
        <w:t xml:space="preserve">/ damit ich mich </w:t>
      </w:r>
      <w:proofErr w:type="spellStart"/>
      <w:r>
        <w:rPr>
          <w:rFonts w:ascii="Calibri" w:hAnsi="Calibri" w:cs="Calibri"/>
          <w:color w:val="000000"/>
          <w:sz w:val="22"/>
          <w:szCs w:val="22"/>
        </w:rPr>
        <w:t>danckbar</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erzeye</w:t>
      </w:r>
      <w:proofErr w:type="spellEnd"/>
      <w:r>
        <w:rPr>
          <w:rFonts w:ascii="Calibri" w:hAnsi="Calibri" w:cs="Calibri"/>
          <w:color w:val="000000"/>
          <w:sz w:val="22"/>
          <w:szCs w:val="22"/>
        </w:rPr>
        <w:t xml:space="preserve"> gegen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für seine </w:t>
      </w:r>
      <w:proofErr w:type="spellStart"/>
      <w:r>
        <w:rPr>
          <w:rFonts w:ascii="Calibri" w:hAnsi="Calibri" w:cs="Calibri"/>
          <w:color w:val="000000"/>
          <w:sz w:val="22"/>
          <w:szCs w:val="22"/>
        </w:rPr>
        <w:t>vnaussprechliche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gnade</w:t>
      </w:r>
      <w:proofErr w:type="spellEnd"/>
      <w:r>
        <w:rPr>
          <w:rFonts w:ascii="Calibri" w:hAnsi="Calibri" w:cs="Calibri"/>
          <w:color w:val="000000"/>
          <w:sz w:val="22"/>
          <w:szCs w:val="22"/>
        </w:rPr>
        <w:t xml:space="preserve">/ dadurch er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sein ewiges reich </w:t>
      </w:r>
      <w:proofErr w:type="spellStart"/>
      <w:r>
        <w:rPr>
          <w:rFonts w:ascii="Calibri" w:hAnsi="Calibri" w:cs="Calibri"/>
          <w:color w:val="000000"/>
          <w:sz w:val="22"/>
          <w:szCs w:val="22"/>
        </w:rPr>
        <w:t>beruffen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seinen Engeln gleich gemacht hat.</w:t>
      </w:r>
    </w:p>
    <w:p w14:paraId="2D87C9E4"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Wil auch </w:t>
      </w:r>
      <w:proofErr w:type="spellStart"/>
      <w:r>
        <w:rPr>
          <w:rFonts w:ascii="Calibri" w:hAnsi="Calibri" w:cs="Calibri"/>
          <w:color w:val="000000"/>
          <w:sz w:val="22"/>
          <w:szCs w:val="22"/>
        </w:rPr>
        <w:t>hiemit</w:t>
      </w:r>
      <w:proofErr w:type="spellEnd"/>
      <w:r>
        <w:rPr>
          <w:rFonts w:ascii="Calibri" w:hAnsi="Calibri" w:cs="Calibri"/>
          <w:color w:val="000000"/>
          <w:sz w:val="22"/>
          <w:szCs w:val="22"/>
        </w:rPr>
        <w:t xml:space="preserve"> andern </w:t>
      </w:r>
      <w:proofErr w:type="spellStart"/>
      <w:r>
        <w:rPr>
          <w:rFonts w:ascii="Calibri" w:hAnsi="Calibri" w:cs="Calibri"/>
          <w:color w:val="000000"/>
          <w:sz w:val="22"/>
          <w:szCs w:val="22"/>
        </w:rPr>
        <w:t>vrsach</w:t>
      </w:r>
      <w:proofErr w:type="spellEnd"/>
      <w:r>
        <w:rPr>
          <w:rFonts w:ascii="Calibri" w:hAnsi="Calibri" w:cs="Calibri"/>
          <w:color w:val="000000"/>
          <w:sz w:val="22"/>
          <w:szCs w:val="22"/>
        </w:rPr>
        <w:t xml:space="preserve"> gegeben haben/Gott in seinen </w:t>
      </w:r>
      <w:proofErr w:type="spellStart"/>
      <w:r>
        <w:rPr>
          <w:rFonts w:ascii="Calibri" w:hAnsi="Calibri" w:cs="Calibri"/>
          <w:color w:val="000000"/>
          <w:sz w:val="22"/>
          <w:szCs w:val="22"/>
        </w:rPr>
        <w:t>Creaturen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zusuchen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zuerkennen/ bis das wir ein mal in </w:t>
      </w:r>
      <w:proofErr w:type="spellStart"/>
      <w:r>
        <w:rPr>
          <w:rFonts w:ascii="Calibri" w:hAnsi="Calibri" w:cs="Calibri"/>
          <w:color w:val="000000"/>
          <w:sz w:val="22"/>
          <w:szCs w:val="22"/>
        </w:rPr>
        <w:t>jhenem</w:t>
      </w:r>
      <w:proofErr w:type="spellEnd"/>
      <w:r>
        <w:rPr>
          <w:rFonts w:ascii="Calibri" w:hAnsi="Calibri" w:cs="Calibri"/>
          <w:color w:val="000000"/>
          <w:sz w:val="22"/>
          <w:szCs w:val="22"/>
        </w:rPr>
        <w:t xml:space="preserve"> leben </w:t>
      </w:r>
      <w:proofErr w:type="spellStart"/>
      <w:r>
        <w:rPr>
          <w:rFonts w:ascii="Calibri" w:hAnsi="Calibri" w:cs="Calibri"/>
          <w:color w:val="000000"/>
          <w:sz w:val="22"/>
          <w:szCs w:val="22"/>
        </w:rPr>
        <w:t>zusamen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kummen</w:t>
      </w:r>
      <w:proofErr w:type="spellEnd"/>
      <w:r>
        <w:rPr>
          <w:rFonts w:ascii="Calibri" w:hAnsi="Calibri" w:cs="Calibri"/>
          <w:color w:val="000000"/>
          <w:sz w:val="22"/>
          <w:szCs w:val="22"/>
        </w:rPr>
        <w:t xml:space="preserve">/ Da werden wir alles viel </w:t>
      </w:r>
      <w:proofErr w:type="spellStart"/>
      <w:r>
        <w:rPr>
          <w:rFonts w:ascii="Calibri" w:hAnsi="Calibri" w:cs="Calibri"/>
          <w:color w:val="000000"/>
          <w:sz w:val="22"/>
          <w:szCs w:val="22"/>
        </w:rPr>
        <w:t>basse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verstehn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vber</w:t>
      </w:r>
      <w:proofErr w:type="spellEnd"/>
      <w:r>
        <w:rPr>
          <w:rFonts w:ascii="Calibri" w:hAnsi="Calibri" w:cs="Calibri"/>
          <w:color w:val="000000"/>
          <w:sz w:val="22"/>
          <w:szCs w:val="22"/>
        </w:rPr>
        <w:t xml:space="preserve"> alle Gottes gaben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wercke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newiglich</w:t>
      </w:r>
      <w:proofErr w:type="spellEnd"/>
      <w:r>
        <w:rPr>
          <w:rFonts w:ascii="Calibri" w:hAnsi="Calibri" w:cs="Calibri"/>
          <w:color w:val="000000"/>
          <w:sz w:val="22"/>
          <w:szCs w:val="22"/>
        </w:rPr>
        <w:t xml:space="preserve"> verwundern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vnsern</w:t>
      </w:r>
      <w:proofErr w:type="spellEnd"/>
      <w:r>
        <w:rPr>
          <w:rFonts w:ascii="Calibri" w:hAnsi="Calibri" w:cs="Calibri"/>
          <w:color w:val="000000"/>
          <w:sz w:val="22"/>
          <w:szCs w:val="22"/>
        </w:rPr>
        <w:t xml:space="preserve"> Herrn Gott </w:t>
      </w:r>
      <w:proofErr w:type="spellStart"/>
      <w:r>
        <w:rPr>
          <w:rFonts w:ascii="Calibri" w:hAnsi="Calibri" w:cs="Calibri"/>
          <w:color w:val="000000"/>
          <w:sz w:val="22"/>
          <w:szCs w:val="22"/>
        </w:rPr>
        <w:t>vm</w:t>
      </w:r>
      <w:proofErr w:type="spellEnd"/>
      <w:r>
        <w:rPr>
          <w:rFonts w:ascii="Calibri" w:hAnsi="Calibri" w:cs="Calibri"/>
          <w:color w:val="000000"/>
          <w:sz w:val="22"/>
          <w:szCs w:val="22"/>
        </w:rPr>
        <w:t xml:space="preserve"> alle seine </w:t>
      </w:r>
      <w:proofErr w:type="spellStart"/>
      <w:r>
        <w:rPr>
          <w:rFonts w:ascii="Calibri" w:hAnsi="Calibri" w:cs="Calibri"/>
          <w:color w:val="000000"/>
          <w:sz w:val="22"/>
          <w:szCs w:val="22"/>
        </w:rPr>
        <w:t>hehrliche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wolthaten</w:t>
      </w:r>
      <w:proofErr w:type="spellEnd"/>
      <w:r>
        <w:rPr>
          <w:rFonts w:ascii="Calibri" w:hAnsi="Calibri" w:cs="Calibri"/>
          <w:color w:val="000000"/>
          <w:sz w:val="22"/>
          <w:szCs w:val="22"/>
        </w:rPr>
        <w:t xml:space="preserve"> loben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Des </w:t>
      </w:r>
      <w:proofErr w:type="spellStart"/>
      <w:r>
        <w:rPr>
          <w:rFonts w:ascii="Calibri" w:hAnsi="Calibri" w:cs="Calibri"/>
          <w:color w:val="000000"/>
          <w:sz w:val="22"/>
          <w:szCs w:val="22"/>
        </w:rPr>
        <w:t>helff</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Gott der Vater/ Gott der Son/ Gott der </w:t>
      </w:r>
      <w:proofErr w:type="spellStart"/>
      <w:r>
        <w:rPr>
          <w:rFonts w:ascii="Calibri" w:hAnsi="Calibri" w:cs="Calibri"/>
          <w:color w:val="000000"/>
          <w:sz w:val="22"/>
          <w:szCs w:val="22"/>
        </w:rPr>
        <w:t>heylige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Geyst</w:t>
      </w:r>
      <w:proofErr w:type="spellEnd"/>
      <w:r>
        <w:rPr>
          <w:rFonts w:ascii="Calibri" w:hAnsi="Calibri" w:cs="Calibri"/>
          <w:color w:val="000000"/>
          <w:sz w:val="22"/>
          <w:szCs w:val="22"/>
        </w:rPr>
        <w:t xml:space="preserve">/ der einige/ </w:t>
      </w:r>
      <w:proofErr w:type="spellStart"/>
      <w:r>
        <w:rPr>
          <w:rFonts w:ascii="Calibri" w:hAnsi="Calibri" w:cs="Calibri"/>
          <w:color w:val="000000"/>
          <w:sz w:val="22"/>
          <w:szCs w:val="22"/>
        </w:rPr>
        <w:t>ware</w:t>
      </w:r>
      <w:proofErr w:type="spellEnd"/>
      <w:r>
        <w:rPr>
          <w:rFonts w:ascii="Calibri" w:hAnsi="Calibri" w:cs="Calibri"/>
          <w:color w:val="000000"/>
          <w:sz w:val="22"/>
          <w:szCs w:val="22"/>
        </w:rPr>
        <w:t xml:space="preserve">/ ewige </w:t>
      </w:r>
      <w:proofErr w:type="spellStart"/>
      <w:r>
        <w:rPr>
          <w:rFonts w:ascii="Calibri" w:hAnsi="Calibri" w:cs="Calibri"/>
          <w:color w:val="000000"/>
          <w:sz w:val="22"/>
          <w:szCs w:val="22"/>
        </w:rPr>
        <w:t>Got</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Götliche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Treifaltigkeit</w:t>
      </w:r>
      <w:proofErr w:type="spellEnd"/>
      <w:r>
        <w:rPr>
          <w:rFonts w:ascii="Calibri" w:hAnsi="Calibri" w:cs="Calibri"/>
          <w:color w:val="000000"/>
          <w:sz w:val="22"/>
          <w:szCs w:val="22"/>
        </w:rPr>
        <w:t>/ Amen.</w:t>
      </w:r>
    </w:p>
    <w:p w14:paraId="4D5900D3"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Was aber </w:t>
      </w:r>
      <w:proofErr w:type="spellStart"/>
      <w:r>
        <w:rPr>
          <w:rFonts w:ascii="Calibri" w:hAnsi="Calibri" w:cs="Calibri"/>
          <w:color w:val="000000"/>
          <w:sz w:val="22"/>
          <w:szCs w:val="22"/>
        </w:rPr>
        <w:t>dis</w:t>
      </w:r>
      <w:proofErr w:type="spellEnd"/>
      <w:r>
        <w:rPr>
          <w:rFonts w:ascii="Calibri" w:hAnsi="Calibri" w:cs="Calibri"/>
          <w:color w:val="000000"/>
          <w:sz w:val="22"/>
          <w:szCs w:val="22"/>
        </w:rPr>
        <w:t xml:space="preserve"> kraut für </w:t>
      </w:r>
      <w:proofErr w:type="spellStart"/>
      <w:r>
        <w:rPr>
          <w:rFonts w:ascii="Calibri" w:hAnsi="Calibri" w:cs="Calibri"/>
          <w:color w:val="000000"/>
          <w:sz w:val="22"/>
          <w:szCs w:val="22"/>
        </w:rPr>
        <w:t>tugende</w:t>
      </w:r>
      <w:proofErr w:type="spellEnd"/>
      <w:r>
        <w:rPr>
          <w:rFonts w:ascii="Calibri" w:hAnsi="Calibri" w:cs="Calibri"/>
          <w:color w:val="000000"/>
          <w:sz w:val="22"/>
          <w:szCs w:val="22"/>
        </w:rPr>
        <w:t xml:space="preserve"> habe/ findet man </w:t>
      </w:r>
      <w:proofErr w:type="spellStart"/>
      <w:r>
        <w:rPr>
          <w:rFonts w:ascii="Calibri" w:hAnsi="Calibri" w:cs="Calibri"/>
          <w:color w:val="000000"/>
          <w:sz w:val="22"/>
          <w:szCs w:val="22"/>
        </w:rPr>
        <w:t>inn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Herbariis</w:t>
      </w:r>
      <w:proofErr w:type="spellEnd"/>
      <w:r>
        <w:rPr>
          <w:rFonts w:ascii="Calibri" w:hAnsi="Calibri" w:cs="Calibri"/>
          <w:color w:val="000000"/>
          <w:sz w:val="22"/>
          <w:szCs w:val="22"/>
        </w:rPr>
        <w:t xml:space="preserve">/ Jungen </w:t>
      </w:r>
      <w:proofErr w:type="spellStart"/>
      <w:r>
        <w:rPr>
          <w:rFonts w:ascii="Calibri" w:hAnsi="Calibri" w:cs="Calibri"/>
          <w:color w:val="000000"/>
          <w:sz w:val="22"/>
          <w:szCs w:val="22"/>
        </w:rPr>
        <w:t>kindern</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grosse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hitz</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bauchwehe haben/ </w:t>
      </w:r>
      <w:proofErr w:type="spellStart"/>
      <w:r>
        <w:rPr>
          <w:rFonts w:ascii="Calibri" w:hAnsi="Calibri" w:cs="Calibri"/>
          <w:color w:val="000000"/>
          <w:sz w:val="22"/>
          <w:szCs w:val="22"/>
        </w:rPr>
        <w:t>sol</w:t>
      </w:r>
      <w:proofErr w:type="spellEnd"/>
      <w:r>
        <w:rPr>
          <w:rFonts w:ascii="Calibri" w:hAnsi="Calibri" w:cs="Calibri"/>
          <w:color w:val="000000"/>
          <w:sz w:val="22"/>
          <w:szCs w:val="22"/>
        </w:rPr>
        <w:t xml:space="preserve"> man es </w:t>
      </w:r>
      <w:proofErr w:type="spellStart"/>
      <w:r>
        <w:rPr>
          <w:rFonts w:ascii="Calibri" w:hAnsi="Calibri" w:cs="Calibri"/>
          <w:color w:val="000000"/>
          <w:sz w:val="22"/>
          <w:szCs w:val="22"/>
        </w:rPr>
        <w:t>zutrincken</w:t>
      </w:r>
      <w:proofErr w:type="spellEnd"/>
      <w:r>
        <w:rPr>
          <w:rFonts w:ascii="Calibri" w:hAnsi="Calibri" w:cs="Calibri"/>
          <w:color w:val="000000"/>
          <w:sz w:val="22"/>
          <w:szCs w:val="22"/>
        </w:rPr>
        <w:t xml:space="preserve"> geben/ </w:t>
      </w:r>
      <w:proofErr w:type="spellStart"/>
      <w:r>
        <w:rPr>
          <w:rFonts w:ascii="Calibri" w:hAnsi="Calibri" w:cs="Calibri"/>
          <w:color w:val="000000"/>
          <w:sz w:val="22"/>
          <w:szCs w:val="22"/>
        </w:rPr>
        <w:t>reümet</w:t>
      </w:r>
      <w:proofErr w:type="spellEnd"/>
      <w:r>
        <w:rPr>
          <w:rFonts w:ascii="Calibri" w:hAnsi="Calibri" w:cs="Calibri"/>
          <w:color w:val="000000"/>
          <w:sz w:val="22"/>
          <w:szCs w:val="22"/>
        </w:rPr>
        <w:t xml:space="preserve"> auch die </w:t>
      </w:r>
      <w:proofErr w:type="spellStart"/>
      <w:r>
        <w:rPr>
          <w:rFonts w:ascii="Calibri" w:hAnsi="Calibri" w:cs="Calibri"/>
          <w:color w:val="000000"/>
          <w:sz w:val="22"/>
          <w:szCs w:val="22"/>
        </w:rPr>
        <w:t>brust</w:t>
      </w:r>
      <w:proofErr w:type="spellEnd"/>
      <w:r>
        <w:rPr>
          <w:rFonts w:ascii="Calibri" w:hAnsi="Calibri" w:cs="Calibri"/>
          <w:color w:val="000000"/>
          <w:sz w:val="22"/>
          <w:szCs w:val="22"/>
        </w:rPr>
        <w:t xml:space="preserve">/ vertreibt </w:t>
      </w:r>
      <w:proofErr w:type="spellStart"/>
      <w:r>
        <w:rPr>
          <w:rFonts w:ascii="Calibri" w:hAnsi="Calibri" w:cs="Calibri"/>
          <w:color w:val="000000"/>
          <w:sz w:val="22"/>
          <w:szCs w:val="22"/>
        </w:rPr>
        <w:t>lungen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hals </w:t>
      </w:r>
      <w:proofErr w:type="spellStart"/>
      <w:r>
        <w:rPr>
          <w:rFonts w:ascii="Calibri" w:hAnsi="Calibri" w:cs="Calibri"/>
          <w:color w:val="000000"/>
          <w:sz w:val="22"/>
          <w:szCs w:val="22"/>
        </w:rPr>
        <w:t>geschwer</w:t>
      </w:r>
      <w:proofErr w:type="spellEnd"/>
      <w:r>
        <w:rPr>
          <w:rFonts w:ascii="Calibri" w:hAnsi="Calibri" w:cs="Calibri"/>
          <w:color w:val="000000"/>
          <w:sz w:val="22"/>
          <w:szCs w:val="22"/>
        </w:rPr>
        <w:t xml:space="preserve">/ es werden auch diesem kraut viel </w:t>
      </w:r>
      <w:proofErr w:type="spellStart"/>
      <w:r>
        <w:rPr>
          <w:rFonts w:ascii="Calibri" w:hAnsi="Calibri" w:cs="Calibri"/>
          <w:color w:val="000000"/>
          <w:sz w:val="22"/>
          <w:szCs w:val="22"/>
        </w:rPr>
        <w:t>namen</w:t>
      </w:r>
      <w:proofErr w:type="spellEnd"/>
      <w:r>
        <w:rPr>
          <w:rFonts w:ascii="Calibri" w:hAnsi="Calibri" w:cs="Calibri"/>
          <w:color w:val="000000"/>
          <w:sz w:val="22"/>
          <w:szCs w:val="22"/>
        </w:rPr>
        <w:t xml:space="preserve"> gegeben/ Es </w:t>
      </w:r>
      <w:proofErr w:type="spellStart"/>
      <w:r>
        <w:rPr>
          <w:rFonts w:ascii="Calibri" w:hAnsi="Calibri" w:cs="Calibri"/>
          <w:color w:val="000000"/>
          <w:sz w:val="22"/>
          <w:szCs w:val="22"/>
        </w:rPr>
        <w:t>wirt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Freissam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w:t>
      </w:r>
      <w:proofErr w:type="spellEnd"/>
      <w:r>
        <w:rPr>
          <w:rFonts w:ascii="Calibri" w:hAnsi="Calibri" w:cs="Calibri"/>
          <w:color w:val="000000"/>
          <w:sz w:val="22"/>
          <w:szCs w:val="22"/>
        </w:rPr>
        <w:t xml:space="preserve"> Trinitatis/ kraut der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Griechisch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es/ </w:t>
      </w:r>
      <w:proofErr w:type="spellStart"/>
      <w:r>
        <w:rPr>
          <w:rFonts w:ascii="Calibri" w:hAnsi="Calibri" w:cs="Calibri"/>
          <w:color w:val="000000"/>
          <w:sz w:val="22"/>
          <w:szCs w:val="22"/>
        </w:rPr>
        <w:t>Diosanthos</w:t>
      </w:r>
      <w:proofErr w:type="spellEnd"/>
      <w:r>
        <w:rPr>
          <w:rFonts w:ascii="Calibri" w:hAnsi="Calibri" w:cs="Calibri"/>
          <w:color w:val="000000"/>
          <w:sz w:val="22"/>
          <w:szCs w:val="22"/>
        </w:rPr>
        <w:t xml:space="preserve">/ das ist/ Gut </w:t>
      </w:r>
      <w:proofErr w:type="spellStart"/>
      <w:r>
        <w:rPr>
          <w:rFonts w:ascii="Calibri" w:hAnsi="Calibri" w:cs="Calibri"/>
          <w:color w:val="000000"/>
          <w:sz w:val="22"/>
          <w:szCs w:val="22"/>
        </w:rPr>
        <w:t>blum</w:t>
      </w:r>
      <w:proofErr w:type="spellEnd"/>
      <w:r>
        <w:rPr>
          <w:rFonts w:ascii="Calibri" w:hAnsi="Calibri" w:cs="Calibri"/>
          <w:color w:val="000000"/>
          <w:sz w:val="22"/>
          <w:szCs w:val="22"/>
        </w:rPr>
        <w:t xml:space="preserve">/ Göttlich </w:t>
      </w:r>
      <w:proofErr w:type="spellStart"/>
      <w:r>
        <w:rPr>
          <w:rFonts w:ascii="Calibri" w:hAnsi="Calibri" w:cs="Calibri"/>
          <w:color w:val="000000"/>
          <w:sz w:val="22"/>
          <w:szCs w:val="22"/>
        </w:rPr>
        <w:t>blum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Edelblum</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Gottesblum</w:t>
      </w:r>
      <w:proofErr w:type="spellEnd"/>
      <w:r>
        <w:rPr>
          <w:rFonts w:ascii="Calibri" w:hAnsi="Calibri" w:cs="Calibri"/>
          <w:color w:val="000000"/>
          <w:sz w:val="22"/>
          <w:szCs w:val="22"/>
        </w:rPr>
        <w:t xml:space="preserve">/ Flos </w:t>
      </w:r>
      <w:proofErr w:type="spellStart"/>
      <w:r>
        <w:rPr>
          <w:rFonts w:ascii="Calibri" w:hAnsi="Calibri" w:cs="Calibri"/>
          <w:color w:val="000000"/>
          <w:sz w:val="22"/>
          <w:szCs w:val="22"/>
        </w:rPr>
        <w:t>Jouis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Flammea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Flamma</w:t>
      </w:r>
      <w:proofErr w:type="spellEnd"/>
      <w:r>
        <w:rPr>
          <w:rFonts w:ascii="Calibri" w:hAnsi="Calibri" w:cs="Calibri"/>
          <w:color w:val="000000"/>
          <w:sz w:val="22"/>
          <w:szCs w:val="22"/>
        </w:rPr>
        <w:t xml:space="preserve"> Jonis/ Göttlicher </w:t>
      </w:r>
      <w:proofErr w:type="spellStart"/>
      <w:r>
        <w:rPr>
          <w:rFonts w:ascii="Calibri" w:hAnsi="Calibri" w:cs="Calibri"/>
          <w:color w:val="000000"/>
          <w:sz w:val="22"/>
          <w:szCs w:val="22"/>
        </w:rPr>
        <w:t>glantz</w:t>
      </w:r>
      <w:proofErr w:type="spellEnd"/>
      <w:r>
        <w:rPr>
          <w:rFonts w:ascii="Calibri" w:hAnsi="Calibri" w:cs="Calibri"/>
          <w:color w:val="000000"/>
          <w:sz w:val="22"/>
          <w:szCs w:val="22"/>
        </w:rPr>
        <w:t xml:space="preserve">/ Wirt auch </w:t>
      </w:r>
      <w:proofErr w:type="spellStart"/>
      <w:r>
        <w:rPr>
          <w:rFonts w:ascii="Calibri" w:hAnsi="Calibri" w:cs="Calibri"/>
          <w:color w:val="000000"/>
          <w:sz w:val="22"/>
          <w:szCs w:val="22"/>
        </w:rPr>
        <w:t>genennet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Sarrana</w:t>
      </w:r>
      <w:proofErr w:type="spellEnd"/>
      <w:r>
        <w:rPr>
          <w:rFonts w:ascii="Calibri" w:hAnsi="Calibri" w:cs="Calibri"/>
          <w:color w:val="000000"/>
          <w:sz w:val="22"/>
          <w:szCs w:val="22"/>
        </w:rPr>
        <w:t xml:space="preserve">/ das ist/ Braun/ </w:t>
      </w:r>
      <w:proofErr w:type="spellStart"/>
      <w:r>
        <w:rPr>
          <w:rFonts w:ascii="Calibri" w:hAnsi="Calibri" w:cs="Calibri"/>
          <w:color w:val="000000"/>
          <w:sz w:val="22"/>
          <w:szCs w:val="22"/>
        </w:rPr>
        <w:t>Purpurfarb</w:t>
      </w:r>
      <w:proofErr w:type="spellEnd"/>
      <w:r>
        <w:rPr>
          <w:rFonts w:ascii="Calibri" w:hAnsi="Calibri" w:cs="Calibri"/>
          <w:color w:val="000000"/>
          <w:sz w:val="22"/>
          <w:szCs w:val="22"/>
        </w:rPr>
        <w:t xml:space="preserve">/ Item </w:t>
      </w:r>
      <w:proofErr w:type="spellStart"/>
      <w:r>
        <w:rPr>
          <w:rFonts w:ascii="Calibri" w:hAnsi="Calibri" w:cs="Calibri"/>
          <w:color w:val="000000"/>
          <w:sz w:val="22"/>
          <w:szCs w:val="22"/>
        </w:rPr>
        <w:t>Tustula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marina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Jacea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Jasmi</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Albeser</w:t>
      </w:r>
      <w:proofErr w:type="spellEnd"/>
      <w:r>
        <w:rPr>
          <w:rFonts w:ascii="Calibri" w:hAnsi="Calibri" w:cs="Calibri"/>
          <w:color w:val="000000"/>
          <w:sz w:val="22"/>
          <w:szCs w:val="22"/>
        </w:rPr>
        <w:t xml:space="preserve">/ Die </w:t>
      </w:r>
      <w:proofErr w:type="spellStart"/>
      <w:r>
        <w:rPr>
          <w:rFonts w:ascii="Calibri" w:hAnsi="Calibri" w:cs="Calibri"/>
          <w:color w:val="000000"/>
          <w:sz w:val="22"/>
          <w:szCs w:val="22"/>
        </w:rPr>
        <w:t>zame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Treyfeltigkeyt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vff</w:t>
      </w:r>
      <w:proofErr w:type="spellEnd"/>
      <w:r>
        <w:rPr>
          <w:rFonts w:ascii="Calibri" w:hAnsi="Calibri" w:cs="Calibri"/>
          <w:color w:val="000000"/>
          <w:sz w:val="22"/>
          <w:szCs w:val="22"/>
        </w:rPr>
        <w:t xml:space="preserve"> Griechisch </w:t>
      </w:r>
      <w:proofErr w:type="spellStart"/>
      <w:r>
        <w:rPr>
          <w:rFonts w:ascii="Calibri" w:hAnsi="Calibri" w:cs="Calibri"/>
          <w:color w:val="000000"/>
          <w:sz w:val="22"/>
          <w:szCs w:val="22"/>
        </w:rPr>
        <w:t>Phlogeos</w:t>
      </w:r>
      <w:proofErr w:type="spellEnd"/>
      <w:r>
        <w:rPr>
          <w:rFonts w:ascii="Calibri" w:hAnsi="Calibri" w:cs="Calibri"/>
          <w:color w:val="000000"/>
          <w:sz w:val="22"/>
          <w:szCs w:val="22"/>
        </w:rPr>
        <w:t xml:space="preserve"> oder </w:t>
      </w:r>
      <w:proofErr w:type="spellStart"/>
      <w:r>
        <w:rPr>
          <w:rFonts w:ascii="Calibri" w:hAnsi="Calibri" w:cs="Calibri"/>
          <w:color w:val="000000"/>
          <w:sz w:val="22"/>
          <w:szCs w:val="22"/>
        </w:rPr>
        <w:t>Phlogeon</w:t>
      </w:r>
      <w:proofErr w:type="spellEnd"/>
      <w:r>
        <w:rPr>
          <w:rFonts w:ascii="Calibri" w:hAnsi="Calibri" w:cs="Calibri"/>
          <w:color w:val="000000"/>
          <w:sz w:val="22"/>
          <w:szCs w:val="22"/>
        </w:rPr>
        <w:t xml:space="preserve">/ das ist/ </w:t>
      </w:r>
      <w:proofErr w:type="spellStart"/>
      <w:r>
        <w:rPr>
          <w:rFonts w:ascii="Calibri" w:hAnsi="Calibri" w:cs="Calibri"/>
          <w:color w:val="000000"/>
          <w:sz w:val="22"/>
          <w:szCs w:val="22"/>
        </w:rPr>
        <w:t>Flammeus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Lucidus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rubeus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liecht</w:t>
      </w:r>
      <w:proofErr w:type="spellEnd"/>
      <w:r>
        <w:rPr>
          <w:rFonts w:ascii="Calibri" w:hAnsi="Calibri" w:cs="Calibri"/>
          <w:color w:val="000000"/>
          <w:sz w:val="22"/>
          <w:szCs w:val="22"/>
        </w:rPr>
        <w:t xml:space="preserve">/ hell/ rot/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des hellen </w:t>
      </w:r>
      <w:proofErr w:type="spellStart"/>
      <w:r>
        <w:rPr>
          <w:rFonts w:ascii="Calibri" w:hAnsi="Calibri" w:cs="Calibri"/>
          <w:color w:val="000000"/>
          <w:sz w:val="22"/>
          <w:szCs w:val="22"/>
        </w:rPr>
        <w:t>glantzs</w:t>
      </w:r>
      <w:proofErr w:type="spellEnd"/>
      <w:r>
        <w:rPr>
          <w:rFonts w:ascii="Calibri" w:hAnsi="Calibri" w:cs="Calibri"/>
          <w:color w:val="000000"/>
          <w:sz w:val="22"/>
          <w:szCs w:val="22"/>
        </w:rPr>
        <w:t xml:space="preserve"> willen/ Die wilde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heyst</w:t>
      </w:r>
      <w:proofErr w:type="spellEnd"/>
      <w:r>
        <w:rPr>
          <w:rFonts w:ascii="Calibri" w:hAnsi="Calibri" w:cs="Calibri"/>
          <w:color w:val="000000"/>
          <w:sz w:val="22"/>
          <w:szCs w:val="22"/>
        </w:rPr>
        <w:t xml:space="preserve"> Phlox/ das ist/ ein Flam.</w:t>
      </w:r>
    </w:p>
    <w:p w14:paraId="6A81860D"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So habe ich nun/ </w:t>
      </w:r>
      <w:proofErr w:type="spellStart"/>
      <w:r>
        <w:rPr>
          <w:rFonts w:ascii="Calibri" w:hAnsi="Calibri" w:cs="Calibri"/>
          <w:color w:val="000000"/>
          <w:sz w:val="22"/>
          <w:szCs w:val="22"/>
        </w:rPr>
        <w:t>Gnedige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Fraw</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diss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Büchlin</w:t>
      </w:r>
      <w:proofErr w:type="spellEnd"/>
      <w:r>
        <w:rPr>
          <w:rFonts w:ascii="Calibri" w:hAnsi="Calibri" w:cs="Calibri"/>
          <w:color w:val="000000"/>
          <w:sz w:val="22"/>
          <w:szCs w:val="22"/>
        </w:rPr>
        <w:t xml:space="preserve"> E. G. zugeschrieben/ </w:t>
      </w:r>
      <w:proofErr w:type="spellStart"/>
      <w:r>
        <w:rPr>
          <w:rFonts w:ascii="Calibri" w:hAnsi="Calibri" w:cs="Calibri"/>
          <w:color w:val="000000"/>
          <w:sz w:val="22"/>
          <w:szCs w:val="22"/>
        </w:rPr>
        <w:t>vmb</w:t>
      </w:r>
      <w:proofErr w:type="spellEnd"/>
      <w:r>
        <w:rPr>
          <w:rFonts w:ascii="Calibri" w:hAnsi="Calibri" w:cs="Calibri"/>
          <w:color w:val="000000"/>
          <w:sz w:val="22"/>
          <w:szCs w:val="22"/>
        </w:rPr>
        <w:t xml:space="preserve"> der liebe willen/ so E. G. zu </w:t>
      </w:r>
      <w:proofErr w:type="spellStart"/>
      <w:r>
        <w:rPr>
          <w:rFonts w:ascii="Calibri" w:hAnsi="Calibri" w:cs="Calibri"/>
          <w:color w:val="000000"/>
          <w:sz w:val="22"/>
          <w:szCs w:val="22"/>
        </w:rPr>
        <w:t>vnserm</w:t>
      </w:r>
      <w:proofErr w:type="spellEnd"/>
      <w:r>
        <w:rPr>
          <w:rFonts w:ascii="Calibri" w:hAnsi="Calibri" w:cs="Calibri"/>
          <w:color w:val="000000"/>
          <w:sz w:val="22"/>
          <w:szCs w:val="22"/>
        </w:rPr>
        <w:t xml:space="preserve"> Herrn Gott hat/ welche </w:t>
      </w:r>
      <w:proofErr w:type="spellStart"/>
      <w:r>
        <w:rPr>
          <w:rFonts w:ascii="Calibri" w:hAnsi="Calibri" w:cs="Calibri"/>
          <w:color w:val="000000"/>
          <w:sz w:val="22"/>
          <w:szCs w:val="22"/>
        </w:rPr>
        <w:t>auss</w:t>
      </w:r>
      <w:proofErr w:type="spellEnd"/>
      <w:r>
        <w:rPr>
          <w:rFonts w:ascii="Calibri" w:hAnsi="Calibri" w:cs="Calibri"/>
          <w:color w:val="000000"/>
          <w:sz w:val="22"/>
          <w:szCs w:val="22"/>
        </w:rPr>
        <w:t xml:space="preserve"> dem Glauben/ als ein rechtschaffene Christliche </w:t>
      </w:r>
      <w:proofErr w:type="spellStart"/>
      <w:r>
        <w:rPr>
          <w:rFonts w:ascii="Calibri" w:hAnsi="Calibri" w:cs="Calibri"/>
          <w:color w:val="000000"/>
          <w:sz w:val="22"/>
          <w:szCs w:val="22"/>
        </w:rPr>
        <w:t>tugendt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fleüst</w:t>
      </w:r>
      <w:proofErr w:type="spellEnd"/>
      <w:r>
        <w:rPr>
          <w:rFonts w:ascii="Calibri" w:hAnsi="Calibri" w:cs="Calibri"/>
          <w:color w:val="000000"/>
          <w:sz w:val="22"/>
          <w:szCs w:val="22"/>
        </w:rPr>
        <w:t xml:space="preserve">/ daher auch E. G. in </w:t>
      </w:r>
      <w:proofErr w:type="spellStart"/>
      <w:r>
        <w:rPr>
          <w:rFonts w:ascii="Calibri" w:hAnsi="Calibri" w:cs="Calibri"/>
          <w:color w:val="000000"/>
          <w:sz w:val="22"/>
          <w:szCs w:val="22"/>
        </w:rPr>
        <w:t>jhrem</w:t>
      </w:r>
      <w:proofErr w:type="spellEnd"/>
      <w:r>
        <w:rPr>
          <w:rFonts w:ascii="Calibri" w:hAnsi="Calibri" w:cs="Calibri"/>
          <w:color w:val="000000"/>
          <w:sz w:val="22"/>
          <w:szCs w:val="22"/>
        </w:rPr>
        <w:t xml:space="preserve"> elende </w:t>
      </w:r>
      <w:proofErr w:type="spellStart"/>
      <w:r>
        <w:rPr>
          <w:rFonts w:ascii="Calibri" w:hAnsi="Calibri" w:cs="Calibri"/>
          <w:color w:val="000000"/>
          <w:sz w:val="22"/>
          <w:szCs w:val="22"/>
        </w:rPr>
        <w:t>gedultig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vnnd</w:t>
      </w:r>
      <w:proofErr w:type="spellEnd"/>
      <w:r>
        <w:rPr>
          <w:rFonts w:ascii="Calibri" w:hAnsi="Calibri" w:cs="Calibri"/>
          <w:color w:val="000000"/>
          <w:sz w:val="22"/>
          <w:szCs w:val="22"/>
        </w:rPr>
        <w:t xml:space="preserve"> getrost ist/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nicht </w:t>
      </w:r>
      <w:proofErr w:type="spellStart"/>
      <w:r>
        <w:rPr>
          <w:rFonts w:ascii="Calibri" w:hAnsi="Calibri" w:cs="Calibri"/>
          <w:color w:val="000000"/>
          <w:sz w:val="22"/>
          <w:szCs w:val="22"/>
        </w:rPr>
        <w:t>zweyffelt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sölche</w:t>
      </w:r>
      <w:proofErr w:type="spellEnd"/>
      <w:r>
        <w:rPr>
          <w:rFonts w:ascii="Calibri" w:hAnsi="Calibri" w:cs="Calibri"/>
          <w:color w:val="000000"/>
          <w:sz w:val="22"/>
          <w:szCs w:val="22"/>
        </w:rPr>
        <w:t xml:space="preserve"> Trübsal werde ein </w:t>
      </w:r>
      <w:proofErr w:type="spellStart"/>
      <w:r>
        <w:rPr>
          <w:rFonts w:ascii="Calibri" w:hAnsi="Calibri" w:cs="Calibri"/>
          <w:color w:val="000000"/>
          <w:sz w:val="22"/>
          <w:szCs w:val="22"/>
        </w:rPr>
        <w:t>frölich</w:t>
      </w:r>
      <w:proofErr w:type="spellEnd"/>
      <w:r>
        <w:rPr>
          <w:rFonts w:ascii="Calibri" w:hAnsi="Calibri" w:cs="Calibri"/>
          <w:color w:val="000000"/>
          <w:sz w:val="22"/>
          <w:szCs w:val="22"/>
        </w:rPr>
        <w:t xml:space="preserve"> ende haben/ Wie </w:t>
      </w:r>
      <w:proofErr w:type="spellStart"/>
      <w:r>
        <w:rPr>
          <w:rFonts w:ascii="Calibri" w:hAnsi="Calibri" w:cs="Calibri"/>
          <w:color w:val="000000"/>
          <w:sz w:val="22"/>
          <w:szCs w:val="22"/>
        </w:rPr>
        <w:t>vnns</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vnser</w:t>
      </w:r>
      <w:proofErr w:type="spellEnd"/>
      <w:r>
        <w:rPr>
          <w:rFonts w:ascii="Calibri" w:hAnsi="Calibri" w:cs="Calibri"/>
          <w:color w:val="000000"/>
          <w:sz w:val="22"/>
          <w:szCs w:val="22"/>
        </w:rPr>
        <w:t xml:space="preserve"> Herr Christus zugesagt hat/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S. Paulus spricht/ Wir wissen/ das denen/ die Gott lieben/ alle dinge zum besten dienen. Ro. 8.</w:t>
      </w:r>
    </w:p>
    <w:p w14:paraId="0600940B"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Dem Gott/ der im Wesen </w:t>
      </w:r>
      <w:proofErr w:type="spellStart"/>
      <w:r>
        <w:rPr>
          <w:rFonts w:ascii="Calibri" w:hAnsi="Calibri" w:cs="Calibri"/>
          <w:color w:val="000000"/>
          <w:sz w:val="22"/>
          <w:szCs w:val="22"/>
        </w:rPr>
        <w:t>eynfeltig</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in Personen </w:t>
      </w:r>
      <w:proofErr w:type="spellStart"/>
      <w:r>
        <w:rPr>
          <w:rFonts w:ascii="Calibri" w:hAnsi="Calibri" w:cs="Calibri"/>
          <w:color w:val="000000"/>
          <w:sz w:val="22"/>
          <w:szCs w:val="22"/>
        </w:rPr>
        <w:t>Treifeltig</w:t>
      </w:r>
      <w:proofErr w:type="spellEnd"/>
      <w:r>
        <w:rPr>
          <w:rFonts w:ascii="Calibri" w:hAnsi="Calibri" w:cs="Calibri"/>
          <w:color w:val="000000"/>
          <w:sz w:val="22"/>
          <w:szCs w:val="22"/>
        </w:rPr>
        <w:t xml:space="preserve"> ist/ der </w:t>
      </w:r>
      <w:proofErr w:type="spellStart"/>
      <w:r>
        <w:rPr>
          <w:rFonts w:ascii="Calibri" w:hAnsi="Calibri" w:cs="Calibri"/>
          <w:color w:val="000000"/>
          <w:sz w:val="22"/>
          <w:szCs w:val="22"/>
        </w:rPr>
        <w:t>einfeltigen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Treifeltigkeyt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vns</w:t>
      </w:r>
      <w:proofErr w:type="spellEnd"/>
      <w:r>
        <w:rPr>
          <w:rFonts w:ascii="Calibri" w:hAnsi="Calibri" w:cs="Calibri"/>
          <w:color w:val="000000"/>
          <w:sz w:val="22"/>
          <w:szCs w:val="22"/>
        </w:rPr>
        <w:t xml:space="preserve"> in diesem </w:t>
      </w:r>
      <w:proofErr w:type="spellStart"/>
      <w:r>
        <w:rPr>
          <w:rFonts w:ascii="Calibri" w:hAnsi="Calibri" w:cs="Calibri"/>
          <w:color w:val="000000"/>
          <w:sz w:val="22"/>
          <w:szCs w:val="22"/>
        </w:rPr>
        <w:t>einfeltigen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Blümlin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fürgemalet</w:t>
      </w:r>
      <w:proofErr w:type="spellEnd"/>
      <w:r>
        <w:rPr>
          <w:rFonts w:ascii="Calibri" w:hAnsi="Calibri" w:cs="Calibri"/>
          <w:color w:val="000000"/>
          <w:sz w:val="22"/>
          <w:szCs w:val="22"/>
        </w:rPr>
        <w:t xml:space="preserve">/ sei lob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danck</w:t>
      </w:r>
      <w:proofErr w:type="spellEnd"/>
      <w:r>
        <w:rPr>
          <w:rFonts w:ascii="Calibri" w:hAnsi="Calibri" w:cs="Calibri"/>
          <w:color w:val="000000"/>
          <w:sz w:val="22"/>
          <w:szCs w:val="22"/>
        </w:rPr>
        <w:t xml:space="preserve">/ ehr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preys</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Demselben sei E. G. </w:t>
      </w:r>
      <w:proofErr w:type="spellStart"/>
      <w:r>
        <w:rPr>
          <w:rFonts w:ascii="Calibri" w:hAnsi="Calibri" w:cs="Calibri"/>
          <w:color w:val="000000"/>
          <w:sz w:val="22"/>
          <w:szCs w:val="22"/>
        </w:rPr>
        <w:t>sampt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ewerm</w:t>
      </w:r>
      <w:proofErr w:type="spellEnd"/>
      <w:r>
        <w:rPr>
          <w:rFonts w:ascii="Calibri" w:hAnsi="Calibri" w:cs="Calibri"/>
          <w:color w:val="000000"/>
          <w:sz w:val="22"/>
          <w:szCs w:val="22"/>
        </w:rPr>
        <w:t xml:space="preserve"> lieben </w:t>
      </w:r>
      <w:proofErr w:type="spellStart"/>
      <w:r>
        <w:rPr>
          <w:rFonts w:ascii="Calibri" w:hAnsi="Calibri" w:cs="Calibri"/>
          <w:color w:val="000000"/>
          <w:sz w:val="22"/>
          <w:szCs w:val="22"/>
        </w:rPr>
        <w:t>Hern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Kindern/ meinen </w:t>
      </w:r>
      <w:proofErr w:type="spellStart"/>
      <w:r>
        <w:rPr>
          <w:rFonts w:ascii="Calibri" w:hAnsi="Calibri" w:cs="Calibri"/>
          <w:color w:val="000000"/>
          <w:sz w:val="22"/>
          <w:szCs w:val="22"/>
        </w:rPr>
        <w:t>Gnedigen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Hern</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Frewlin</w:t>
      </w:r>
      <w:proofErr w:type="spellEnd"/>
      <w:r>
        <w:rPr>
          <w:rFonts w:ascii="Calibri" w:hAnsi="Calibri" w:cs="Calibri"/>
          <w:color w:val="000000"/>
          <w:sz w:val="22"/>
          <w:szCs w:val="22"/>
        </w:rPr>
        <w:t xml:space="preserve">/ in </w:t>
      </w:r>
      <w:proofErr w:type="spellStart"/>
      <w:r>
        <w:rPr>
          <w:rFonts w:ascii="Calibri" w:hAnsi="Calibri" w:cs="Calibri"/>
          <w:color w:val="000000"/>
          <w:sz w:val="22"/>
          <w:szCs w:val="22"/>
        </w:rPr>
        <w:t>ewigkeyt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befolen</w:t>
      </w:r>
      <w:proofErr w:type="spellEnd"/>
      <w:r>
        <w:rPr>
          <w:rFonts w:ascii="Calibri" w:hAnsi="Calibri" w:cs="Calibri"/>
          <w:color w:val="000000"/>
          <w:sz w:val="22"/>
          <w:szCs w:val="22"/>
        </w:rPr>
        <w:t>/ Amen.</w:t>
      </w:r>
    </w:p>
    <w:p w14:paraId="5F3C0C03"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 G.</w:t>
      </w:r>
      <w:r>
        <w:rPr>
          <w:rFonts w:ascii="Calibri" w:hAnsi="Calibri" w:cs="Calibri"/>
          <w:color w:val="000000"/>
          <w:sz w:val="22"/>
          <w:szCs w:val="22"/>
        </w:rPr>
        <w:br/>
      </w:r>
      <w:proofErr w:type="spellStart"/>
      <w:r>
        <w:rPr>
          <w:rFonts w:ascii="Calibri" w:hAnsi="Calibri" w:cs="Calibri"/>
          <w:color w:val="000000"/>
          <w:sz w:val="22"/>
          <w:szCs w:val="22"/>
        </w:rPr>
        <w:t>Vntertheniger</w:t>
      </w:r>
      <w:proofErr w:type="spellEnd"/>
      <w:r>
        <w:rPr>
          <w:rFonts w:ascii="Calibri" w:hAnsi="Calibri" w:cs="Calibri"/>
          <w:color w:val="000000"/>
          <w:sz w:val="22"/>
          <w:szCs w:val="22"/>
        </w:rPr>
        <w:br/>
        <w:t xml:space="preserve">Erasmus </w:t>
      </w:r>
      <w:proofErr w:type="spellStart"/>
      <w:r>
        <w:rPr>
          <w:rFonts w:ascii="Calibri" w:hAnsi="Calibri" w:cs="Calibri"/>
          <w:color w:val="000000"/>
          <w:sz w:val="22"/>
          <w:szCs w:val="22"/>
        </w:rPr>
        <w:t>Alberus</w:t>
      </w:r>
      <w:proofErr w:type="spellEnd"/>
    </w:p>
    <w:p w14:paraId="1DA5BAC4" w14:textId="5544B8E5"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Stigelius</w:t>
      </w:r>
      <w:proofErr w:type="spellEnd"/>
      <w:r>
        <w:rPr>
          <w:rFonts w:ascii="Calibri" w:hAnsi="Calibri" w:cs="Calibri"/>
          <w:color w:val="000000"/>
          <w:sz w:val="22"/>
          <w:szCs w:val="22"/>
        </w:rPr>
        <w:t>.</w:t>
      </w:r>
      <w:r>
        <w:rPr>
          <w:rFonts w:ascii="Calibri" w:hAnsi="Calibri" w:cs="Calibri"/>
          <w:color w:val="000000"/>
          <w:sz w:val="22"/>
          <w:szCs w:val="22"/>
        </w:rPr>
        <w:br/>
      </w:r>
      <w:proofErr w:type="spellStart"/>
      <w:r>
        <w:rPr>
          <w:rFonts w:ascii="Calibri" w:hAnsi="Calibri" w:cs="Calibri"/>
          <w:color w:val="000000"/>
          <w:sz w:val="22"/>
          <w:szCs w:val="22"/>
        </w:rPr>
        <w:t>Praesentemque</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refert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quaelibet</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herba</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Deum</w:t>
      </w:r>
      <w:proofErr w:type="spellEnd"/>
      <w:r>
        <w:rPr>
          <w:rFonts w:ascii="Calibri" w:hAnsi="Calibri" w:cs="Calibri"/>
          <w:color w:val="000000"/>
          <w:sz w:val="22"/>
          <w:szCs w:val="22"/>
        </w:rPr>
        <w:t>.</w:t>
      </w:r>
      <w:r>
        <w:rPr>
          <w:rStyle w:val="Funotenzeichen"/>
          <w:rFonts w:ascii="Calibri" w:hAnsi="Calibri" w:cs="Calibri"/>
          <w:color w:val="000000"/>
          <w:sz w:val="22"/>
          <w:szCs w:val="22"/>
        </w:rPr>
        <w:footnoteReference w:id="3"/>
      </w:r>
      <w:r>
        <w:rPr>
          <w:rFonts w:ascii="Calibri" w:hAnsi="Calibri" w:cs="Calibri"/>
          <w:color w:val="000000"/>
          <w:sz w:val="22"/>
          <w:szCs w:val="22"/>
        </w:rPr>
        <w:t xml:space="preserve"> </w:t>
      </w:r>
    </w:p>
    <w:p w14:paraId="79FAA55A"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proofErr w:type="spellStart"/>
      <w:r>
        <w:rPr>
          <w:rFonts w:ascii="Calibri" w:hAnsi="Calibri" w:cs="Calibri"/>
          <w:color w:val="000000"/>
          <w:sz w:val="22"/>
          <w:szCs w:val="22"/>
        </w:rPr>
        <w:t>Alberus</w:t>
      </w:r>
      <w:proofErr w:type="spellEnd"/>
      <w:r>
        <w:rPr>
          <w:rFonts w:ascii="Calibri" w:hAnsi="Calibri" w:cs="Calibri"/>
          <w:color w:val="000000"/>
          <w:sz w:val="22"/>
          <w:szCs w:val="22"/>
        </w:rPr>
        <w:t>.</w:t>
      </w:r>
      <w:r>
        <w:rPr>
          <w:rFonts w:ascii="Calibri" w:hAnsi="Calibri" w:cs="Calibri"/>
          <w:color w:val="000000"/>
          <w:sz w:val="22"/>
          <w:szCs w:val="22"/>
        </w:rPr>
        <w:br/>
        <w:t xml:space="preserve">Al allen </w:t>
      </w:r>
      <w:proofErr w:type="spellStart"/>
      <w:r>
        <w:rPr>
          <w:rFonts w:ascii="Calibri" w:hAnsi="Calibri" w:cs="Calibri"/>
          <w:color w:val="000000"/>
          <w:sz w:val="22"/>
          <w:szCs w:val="22"/>
        </w:rPr>
        <w:t>Kreutern</w:t>
      </w:r>
      <w:proofErr w:type="spellEnd"/>
      <w:r>
        <w:rPr>
          <w:rFonts w:ascii="Calibri" w:hAnsi="Calibri" w:cs="Calibri"/>
          <w:color w:val="000000"/>
          <w:sz w:val="22"/>
          <w:szCs w:val="22"/>
        </w:rPr>
        <w:t xml:space="preserve"> spürt man fein</w:t>
      </w:r>
      <w:r>
        <w:rPr>
          <w:rFonts w:ascii="Calibri" w:hAnsi="Calibri" w:cs="Calibri"/>
          <w:color w:val="000000"/>
          <w:sz w:val="22"/>
          <w:szCs w:val="22"/>
        </w:rPr>
        <w:br/>
        <w:t xml:space="preserve">Das Gott </w:t>
      </w:r>
      <w:proofErr w:type="spellStart"/>
      <w:r>
        <w:rPr>
          <w:rFonts w:ascii="Calibri" w:hAnsi="Calibri" w:cs="Calibri"/>
          <w:color w:val="000000"/>
          <w:sz w:val="22"/>
          <w:szCs w:val="22"/>
        </w:rPr>
        <w:t>mus</w:t>
      </w:r>
      <w:proofErr w:type="spellEnd"/>
      <w:r>
        <w:rPr>
          <w:rFonts w:ascii="Calibri" w:hAnsi="Calibri" w:cs="Calibri"/>
          <w:color w:val="000000"/>
          <w:sz w:val="22"/>
          <w:szCs w:val="22"/>
        </w:rPr>
        <w:t xml:space="preserve"> gegenwertig sein</w:t>
      </w:r>
      <w:r>
        <w:rPr>
          <w:rFonts w:ascii="Calibri" w:hAnsi="Calibri" w:cs="Calibri"/>
          <w:color w:val="000000"/>
          <w:sz w:val="22"/>
          <w:szCs w:val="22"/>
        </w:rPr>
        <w:br/>
        <w:t xml:space="preserve">Gott lest in allen </w:t>
      </w:r>
      <w:proofErr w:type="spellStart"/>
      <w:r>
        <w:rPr>
          <w:rFonts w:ascii="Calibri" w:hAnsi="Calibri" w:cs="Calibri"/>
          <w:color w:val="000000"/>
          <w:sz w:val="22"/>
          <w:szCs w:val="22"/>
        </w:rPr>
        <w:t>Kreütern</w:t>
      </w:r>
      <w:proofErr w:type="spellEnd"/>
      <w:r>
        <w:rPr>
          <w:rFonts w:ascii="Calibri" w:hAnsi="Calibri" w:cs="Calibri"/>
          <w:color w:val="000000"/>
          <w:sz w:val="22"/>
          <w:szCs w:val="22"/>
        </w:rPr>
        <w:t xml:space="preserve"> sich</w:t>
      </w:r>
      <w:r>
        <w:rPr>
          <w:rFonts w:ascii="Calibri" w:hAnsi="Calibri" w:cs="Calibri"/>
          <w:color w:val="000000"/>
          <w:sz w:val="22"/>
          <w:szCs w:val="22"/>
        </w:rPr>
        <w:br/>
        <w:t xml:space="preserve">Frei sehn </w:t>
      </w:r>
      <w:proofErr w:type="spellStart"/>
      <w:r>
        <w:rPr>
          <w:rFonts w:ascii="Calibri" w:hAnsi="Calibri" w:cs="Calibri"/>
          <w:color w:val="000000"/>
          <w:sz w:val="22"/>
          <w:szCs w:val="22"/>
        </w:rPr>
        <w:t>vnd</w:t>
      </w:r>
      <w:proofErr w:type="spellEnd"/>
      <w:r>
        <w:rPr>
          <w:rFonts w:ascii="Calibri" w:hAnsi="Calibri" w:cs="Calibri"/>
          <w:color w:val="000000"/>
          <w:sz w:val="22"/>
          <w:szCs w:val="22"/>
        </w:rPr>
        <w:t xml:space="preserve"> </w:t>
      </w:r>
      <w:proofErr w:type="spellStart"/>
      <w:r>
        <w:rPr>
          <w:rFonts w:ascii="Calibri" w:hAnsi="Calibri" w:cs="Calibri"/>
          <w:color w:val="000000"/>
          <w:sz w:val="22"/>
          <w:szCs w:val="22"/>
        </w:rPr>
        <w:t>mercken</w:t>
      </w:r>
      <w:proofErr w:type="spellEnd"/>
      <w:r>
        <w:rPr>
          <w:rFonts w:ascii="Calibri" w:hAnsi="Calibri" w:cs="Calibri"/>
          <w:color w:val="000000"/>
          <w:sz w:val="22"/>
          <w:szCs w:val="22"/>
        </w:rPr>
        <w:t xml:space="preserve"> öffentlich.</w:t>
      </w:r>
    </w:p>
    <w:p w14:paraId="1FA657B9" w14:textId="77777777" w:rsidR="0029287F" w:rsidRDefault="0029287F" w:rsidP="0029287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Anno 1550</w:t>
      </w:r>
    </w:p>
    <w:p w14:paraId="31ACD9B3" w14:textId="77777777" w:rsidR="0029287F" w:rsidRDefault="0029287F">
      <w:pPr>
        <w:spacing w:after="0" w:line="240" w:lineRule="auto"/>
      </w:pPr>
    </w:p>
    <w:p w14:paraId="0DE80C22" w14:textId="11F651CD" w:rsidR="00BD71A4" w:rsidRDefault="00BD71A4">
      <w:pPr>
        <w:spacing w:after="0" w:line="240" w:lineRule="auto"/>
        <w:rPr>
          <w:rFonts w:eastAsia="Times New Roman"/>
          <w:b/>
          <w:bCs/>
          <w:color w:val="000000"/>
          <w:kern w:val="36"/>
          <w:sz w:val="36"/>
          <w:szCs w:val="48"/>
          <w:lang w:eastAsia="de-DE"/>
        </w:rPr>
      </w:pPr>
      <w:r>
        <w:br w:type="page"/>
      </w:r>
    </w:p>
    <w:p w14:paraId="1A2621FC" w14:textId="77777777" w:rsidR="00D5498D" w:rsidRPr="00D5498D" w:rsidRDefault="00D5498D" w:rsidP="008E63BE">
      <w:pPr>
        <w:pStyle w:val="berschrift1"/>
      </w:pPr>
      <w:r w:rsidRPr="00D5498D">
        <w:t>Quellen:</w:t>
      </w:r>
    </w:p>
    <w:p w14:paraId="43F28BC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4AE912D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A8532EC"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2FF7FF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EDE219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ABA9FE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4952D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0D8C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4CFC40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19F0E84" w14:textId="77777777" w:rsidR="00082307" w:rsidRDefault="00BD71A4" w:rsidP="00BD71A4">
      <w:pPr>
        <w:pStyle w:val="berschrift1"/>
      </w:pPr>
      <w:r>
        <w:t>Spendenaufruf</w:t>
      </w:r>
    </w:p>
    <w:p w14:paraId="1DFCA19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FD0DEB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AFC4AA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BC7AE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682E31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64E3D8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29B0D8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163CC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C9D31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58DEE3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F9213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BBD2D" w14:textId="77777777" w:rsidR="006821C1" w:rsidRDefault="006821C1" w:rsidP="00CA68D9">
      <w:pPr>
        <w:spacing w:after="0" w:line="240" w:lineRule="auto"/>
      </w:pPr>
      <w:r>
        <w:separator/>
      </w:r>
    </w:p>
  </w:endnote>
  <w:endnote w:type="continuationSeparator" w:id="0">
    <w:p w14:paraId="49758462" w14:textId="77777777" w:rsidR="006821C1" w:rsidRDefault="006821C1"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86F21D" w14:textId="77777777" w:rsidR="006821C1" w:rsidRDefault="006821C1" w:rsidP="00CA68D9">
      <w:pPr>
        <w:spacing w:after="0" w:line="240" w:lineRule="auto"/>
      </w:pPr>
      <w:r>
        <w:separator/>
      </w:r>
    </w:p>
  </w:footnote>
  <w:footnote w:type="continuationSeparator" w:id="0">
    <w:p w14:paraId="1F824FD3" w14:textId="77777777" w:rsidR="006821C1" w:rsidRDefault="006821C1" w:rsidP="00CA68D9">
      <w:pPr>
        <w:spacing w:after="0" w:line="240" w:lineRule="auto"/>
      </w:pPr>
      <w:r>
        <w:continuationSeparator/>
      </w:r>
    </w:p>
  </w:footnote>
  <w:footnote w:id="1">
    <w:p w14:paraId="0B709ECA" w14:textId="68D733D8" w:rsidR="0029287F" w:rsidRDefault="0029287F">
      <w:pPr>
        <w:pStyle w:val="Funotentext"/>
      </w:pPr>
      <w:r>
        <w:rPr>
          <w:rStyle w:val="Funotenzeichen"/>
        </w:rPr>
        <w:footnoteRef/>
      </w:r>
      <w:r>
        <w:t xml:space="preserve"> </w:t>
      </w:r>
      <w:r>
        <w:rPr>
          <w:rFonts w:ascii="Calibri" w:hAnsi="Calibri" w:cs="Calibri"/>
          <w:color w:val="000000"/>
          <w:sz w:val="22"/>
          <w:szCs w:val="22"/>
          <w:shd w:val="clear" w:color="auto" w:fill="FFFFFF"/>
        </w:rPr>
        <w:t>Und das Wort ist Fleisch geworden</w:t>
      </w:r>
    </w:p>
  </w:footnote>
  <w:footnote w:id="2">
    <w:p w14:paraId="6394EA90" w14:textId="797998C1" w:rsidR="0029287F" w:rsidRDefault="0029287F">
      <w:pPr>
        <w:pStyle w:val="Funotentext"/>
      </w:pPr>
      <w:r>
        <w:rPr>
          <w:rStyle w:val="Funotenzeichen"/>
        </w:rPr>
        <w:footnoteRef/>
      </w:r>
      <w:r>
        <w:t xml:space="preserve"> </w:t>
      </w:r>
      <w:r>
        <w:rPr>
          <w:rFonts w:ascii="Calibri" w:hAnsi="Calibri" w:cs="Calibri"/>
          <w:color w:val="000000"/>
          <w:sz w:val="22"/>
          <w:szCs w:val="22"/>
          <w:shd w:val="clear" w:color="auto" w:fill="FFFFFF"/>
        </w:rPr>
        <w:t>Anemone hepatica, Dreifaltigkeitskraut</w:t>
      </w:r>
    </w:p>
  </w:footnote>
  <w:footnote w:id="3">
    <w:p w14:paraId="4875FA30" w14:textId="2CCE9A97" w:rsidR="0029287F" w:rsidRDefault="0029287F">
      <w:pPr>
        <w:pStyle w:val="Funotentext"/>
      </w:pPr>
      <w:r>
        <w:rPr>
          <w:rStyle w:val="Funotenzeichen"/>
        </w:rPr>
        <w:footnoteRef/>
      </w:r>
      <w:r>
        <w:t xml:space="preserve"> </w:t>
      </w:r>
      <w:r>
        <w:rPr>
          <w:rFonts w:ascii="Calibri" w:hAnsi="Calibri" w:cs="Calibri"/>
          <w:color w:val="000000"/>
          <w:sz w:val="22"/>
          <w:szCs w:val="22"/>
          <w:shd w:val="clear" w:color="auto" w:fill="FFFFFF"/>
        </w:rPr>
        <w:t>Und jedes Kraut meldet die Gegenwart Gottes.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87F"/>
    <w:rsid w:val="000700B0"/>
    <w:rsid w:val="00082307"/>
    <w:rsid w:val="000C66E5"/>
    <w:rsid w:val="000D088F"/>
    <w:rsid w:val="00122BD9"/>
    <w:rsid w:val="00196055"/>
    <w:rsid w:val="001D4F1D"/>
    <w:rsid w:val="001F54C4"/>
    <w:rsid w:val="0022039F"/>
    <w:rsid w:val="00272484"/>
    <w:rsid w:val="0029287F"/>
    <w:rsid w:val="00297F83"/>
    <w:rsid w:val="002B7BD9"/>
    <w:rsid w:val="002E6D11"/>
    <w:rsid w:val="003533C5"/>
    <w:rsid w:val="00377AA1"/>
    <w:rsid w:val="00381C0C"/>
    <w:rsid w:val="00396532"/>
    <w:rsid w:val="003E100C"/>
    <w:rsid w:val="003F151C"/>
    <w:rsid w:val="00493B65"/>
    <w:rsid w:val="0050276E"/>
    <w:rsid w:val="00537F59"/>
    <w:rsid w:val="00636F93"/>
    <w:rsid w:val="00642C46"/>
    <w:rsid w:val="006821C1"/>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95192"/>
    <w:rsid w:val="00CA68D9"/>
    <w:rsid w:val="00CC4EAC"/>
    <w:rsid w:val="00CE1BC3"/>
    <w:rsid w:val="00CE56D9"/>
    <w:rsid w:val="00D14D4F"/>
    <w:rsid w:val="00D5498D"/>
    <w:rsid w:val="00D56329"/>
    <w:rsid w:val="00DC3900"/>
    <w:rsid w:val="00DF61FA"/>
    <w:rsid w:val="00E111EA"/>
    <w:rsid w:val="00E66E2E"/>
    <w:rsid w:val="00E72CC3"/>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A9AAC"/>
  <w15:chartTrackingRefBased/>
  <w15:docId w15:val="{CFD45441-0D13-4761-B7FE-25276FCE4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87091145">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1988232">
      <w:bodyDiv w:val="1"/>
      <w:marLeft w:val="0"/>
      <w:marRight w:val="0"/>
      <w:marTop w:val="0"/>
      <w:marBottom w:val="0"/>
      <w:divBdr>
        <w:top w:val="none" w:sz="0" w:space="0" w:color="auto"/>
        <w:left w:val="none" w:sz="0" w:space="0" w:color="auto"/>
        <w:bottom w:val="none" w:sz="0" w:space="0" w:color="auto"/>
        <w:right w:val="none" w:sz="0" w:space="0" w:color="auto"/>
      </w:divBdr>
      <w:divsChild>
        <w:div w:id="760175587">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9</Pages>
  <Words>2330</Words>
  <Characters>14683</Characters>
  <Application>Microsoft Office Word</Application>
  <DocSecurity>0</DocSecurity>
  <Lines>122</Lines>
  <Paragraphs>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16980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holdseligen Blumen der Treifeltigkeyt</dc:title>
  <dc:subject/>
  <dc:creator>Alber, Erasmus</dc:creator>
  <cp:keywords/>
  <dc:description/>
  <cp:lastModifiedBy>webmaster@glaubensstimme.de</cp:lastModifiedBy>
  <cp:revision>2</cp:revision>
  <dcterms:created xsi:type="dcterms:W3CDTF">2022-11-06T07:57:00Z</dcterms:created>
  <dcterms:modified xsi:type="dcterms:W3CDTF">2022-11-06T18:11:00Z</dcterms:modified>
  <dc:language>de</dc:language>
</cp:coreProperties>
</file>